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241" w:rsidRDefault="004D0241" w:rsidP="00D76107">
      <w:pPr>
        <w:pStyle w:val="a9"/>
        <w:jc w:val="center"/>
      </w:pPr>
    </w:p>
    <w:p w:rsidR="004D0241" w:rsidRPr="004D0241" w:rsidRDefault="004D0241" w:rsidP="00D76107">
      <w:pPr>
        <w:pStyle w:val="a9"/>
        <w:jc w:val="center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D0241" w:rsidRPr="004D0241" w:rsidRDefault="004D0241" w:rsidP="00D76107">
      <w:pPr>
        <w:pStyle w:val="a9"/>
        <w:jc w:val="center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Белгородской области</w:t>
      </w:r>
    </w:p>
    <w:p w:rsidR="004D0241" w:rsidRPr="004D0241" w:rsidRDefault="004D0241" w:rsidP="00D76107">
      <w:pPr>
        <w:pStyle w:val="a9"/>
        <w:jc w:val="center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Управление образования администрации Старооскольского городского округа Белгородской </w:t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области</w:t>
      </w:r>
    </w:p>
    <w:p w:rsidR="004D0241" w:rsidRDefault="004D0241" w:rsidP="00D76107">
      <w:pPr>
        <w:pStyle w:val="a9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МБОУ "Основная общеобразовательная Дмитриевская школа"</w:t>
      </w:r>
    </w:p>
    <w:p w:rsidR="00B03F1D" w:rsidRPr="004D0241" w:rsidRDefault="00B03F1D" w:rsidP="00D76107">
      <w:pPr>
        <w:pStyle w:val="a9"/>
        <w:jc w:val="center"/>
        <w:rPr>
          <w:lang w:val="ru-RU"/>
        </w:rPr>
      </w:pPr>
    </w:p>
    <w:p w:rsidR="00950028" w:rsidRPr="00D05BAC" w:rsidRDefault="00950028" w:rsidP="00950028">
      <w:pPr>
        <w:pStyle w:val="a9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Layout w:type="fixed"/>
        <w:tblLook w:val="04A0"/>
      </w:tblPr>
      <w:tblGrid>
        <w:gridCol w:w="2482"/>
        <w:gridCol w:w="64"/>
        <w:gridCol w:w="3483"/>
        <w:gridCol w:w="120"/>
        <w:gridCol w:w="3287"/>
        <w:gridCol w:w="62"/>
      </w:tblGrid>
      <w:tr w:rsidR="00950028" w:rsidRPr="006039CC" w:rsidTr="00800123">
        <w:trPr>
          <w:trHeight w:hRule="exact" w:val="1078"/>
        </w:trPr>
        <w:tc>
          <w:tcPr>
            <w:tcW w:w="2546" w:type="dxa"/>
            <w:gridSpan w:val="2"/>
            <w:tcMar>
              <w:left w:w="0" w:type="dxa"/>
              <w:right w:w="0" w:type="dxa"/>
            </w:tcMar>
          </w:tcPr>
          <w:p w:rsidR="00950028" w:rsidRDefault="00950028" w:rsidP="00800123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РАССМОТРЕН</w:t>
            </w:r>
            <w:r w:rsidRPr="00D05BAC">
              <w:rPr>
                <w:rFonts w:ascii="Times New Roman" w:hAnsi="Times New Roman" w:cs="Times New Roman"/>
                <w:w w:val="102"/>
                <w:lang w:val="ru-RU"/>
              </w:rPr>
              <w:t>О</w:t>
            </w:r>
          </w:p>
          <w:p w:rsidR="00950028" w:rsidRPr="00D05BAC" w:rsidRDefault="00950028" w:rsidP="00800123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МО  начальных классов</w:t>
            </w:r>
          </w:p>
        </w:tc>
        <w:tc>
          <w:tcPr>
            <w:tcW w:w="3603" w:type="dxa"/>
            <w:gridSpan w:val="2"/>
            <w:tcMar>
              <w:left w:w="0" w:type="dxa"/>
              <w:right w:w="0" w:type="dxa"/>
            </w:tcMar>
          </w:tcPr>
          <w:p w:rsidR="00950028" w:rsidRPr="00D05BAC" w:rsidRDefault="00950028" w:rsidP="00800123">
            <w:pPr>
              <w:pStyle w:val="a9"/>
              <w:jc w:val="center"/>
              <w:rPr>
                <w:rFonts w:ascii="Times New Roman" w:hAnsi="Times New Roman" w:cs="Times New Roman"/>
                <w:w w:val="102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СОГЛАСОВАНО</w:t>
            </w:r>
          </w:p>
          <w:p w:rsidR="00950028" w:rsidRPr="00D05BAC" w:rsidRDefault="00950028" w:rsidP="00800123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5BAC">
              <w:rPr>
                <w:rFonts w:ascii="Times New Roman" w:hAnsi="Times New Roman" w:cs="Times New Roman"/>
                <w:lang w:val="ru-RU"/>
              </w:rPr>
              <w:t>Зам</w:t>
            </w:r>
            <w:r>
              <w:rPr>
                <w:rFonts w:ascii="Times New Roman" w:hAnsi="Times New Roman" w:cs="Times New Roman"/>
                <w:lang w:val="ru-RU"/>
              </w:rPr>
              <w:t xml:space="preserve">еститель </w:t>
            </w:r>
            <w:r w:rsidRPr="00D05BAC">
              <w:rPr>
                <w:rFonts w:ascii="Times New Roman" w:hAnsi="Times New Roman" w:cs="Times New Roman"/>
                <w:lang w:val="ru-RU"/>
              </w:rPr>
              <w:t>директора</w:t>
            </w:r>
          </w:p>
        </w:tc>
        <w:tc>
          <w:tcPr>
            <w:tcW w:w="3349" w:type="dxa"/>
            <w:gridSpan w:val="2"/>
            <w:tcMar>
              <w:left w:w="0" w:type="dxa"/>
              <w:right w:w="0" w:type="dxa"/>
            </w:tcMar>
          </w:tcPr>
          <w:p w:rsidR="00950028" w:rsidRDefault="00950028" w:rsidP="00800123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  <w:lang w:val="ru-RU"/>
              </w:rPr>
              <w:t xml:space="preserve">         </w:t>
            </w:r>
            <w:r w:rsidRPr="00DA17C8">
              <w:rPr>
                <w:rFonts w:ascii="Times New Roman" w:hAnsi="Times New Roman" w:cs="Times New Roman"/>
                <w:w w:val="102"/>
                <w:lang w:val="ru-RU"/>
              </w:rPr>
              <w:t>УТВЕРЖДЕНО</w:t>
            </w:r>
          </w:p>
          <w:p w:rsidR="00950028" w:rsidRDefault="00950028" w:rsidP="00800123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Приказом МБОУ “</w:t>
            </w:r>
            <w:proofErr w:type="gramStart"/>
            <w:r>
              <w:rPr>
                <w:rFonts w:ascii="Times New Roman" w:hAnsi="Times New Roman" w:cs="Times New Roman"/>
                <w:w w:val="102"/>
                <w:lang w:val="ru-RU"/>
              </w:rPr>
              <w:t>Основная</w:t>
            </w:r>
            <w:proofErr w:type="gramEnd"/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 </w:t>
            </w:r>
          </w:p>
          <w:p w:rsidR="00950028" w:rsidRPr="00D05BAC" w:rsidRDefault="00950028" w:rsidP="00800123">
            <w:pPr>
              <w:pStyle w:val="a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Общеобразовательная Дмитриевская  школа»</w:t>
            </w:r>
          </w:p>
        </w:tc>
      </w:tr>
      <w:tr w:rsidR="00950028" w:rsidRPr="00D05BAC" w:rsidTr="00800123">
        <w:trPr>
          <w:gridAfter w:val="1"/>
          <w:wAfter w:w="62" w:type="dxa"/>
          <w:trHeight w:hRule="exact" w:val="631"/>
        </w:trPr>
        <w:tc>
          <w:tcPr>
            <w:tcW w:w="2482" w:type="dxa"/>
            <w:vMerge w:val="restart"/>
            <w:tcMar>
              <w:left w:w="0" w:type="dxa"/>
              <w:right w:w="0" w:type="dxa"/>
            </w:tcMar>
          </w:tcPr>
          <w:p w:rsidR="00950028" w:rsidRDefault="00950028" w:rsidP="00800123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______</w:t>
            </w:r>
            <w:r>
              <w:rPr>
                <w:rFonts w:ascii="Times New Roman" w:hAnsi="Times New Roman" w:cs="Times New Roman"/>
                <w:w w:val="102"/>
                <w:lang w:val="ru-RU"/>
              </w:rPr>
              <w:t>__</w:t>
            </w:r>
            <w:r w:rsidRPr="00D05BAC">
              <w:rPr>
                <w:rFonts w:ascii="Times New Roman" w:hAnsi="Times New Roman" w:cs="Times New Roman"/>
                <w:w w:val="102"/>
                <w:lang w:val="ru-RU"/>
              </w:rPr>
              <w:t xml:space="preserve">   Рожнова В.В.</w:t>
            </w:r>
          </w:p>
          <w:p w:rsidR="00950028" w:rsidRPr="00D05BAC" w:rsidRDefault="00950028" w:rsidP="00800123">
            <w:pPr>
              <w:pStyle w:val="a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Протокол  №9</w:t>
            </w:r>
          </w:p>
        </w:tc>
        <w:tc>
          <w:tcPr>
            <w:tcW w:w="3547" w:type="dxa"/>
            <w:gridSpan w:val="2"/>
            <w:tcMar>
              <w:left w:w="0" w:type="dxa"/>
              <w:right w:w="0" w:type="dxa"/>
            </w:tcMar>
          </w:tcPr>
          <w:p w:rsidR="00950028" w:rsidRPr="00D05BAC" w:rsidRDefault="00950028" w:rsidP="00800123">
            <w:pPr>
              <w:pStyle w:val="a9"/>
              <w:rPr>
                <w:rFonts w:ascii="Times New Roman" w:hAnsi="Times New Roman" w:cs="Times New Roman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______________</w:t>
            </w:r>
          </w:p>
        </w:tc>
        <w:tc>
          <w:tcPr>
            <w:tcW w:w="3407" w:type="dxa"/>
            <w:gridSpan w:val="2"/>
            <w:tcMar>
              <w:left w:w="0" w:type="dxa"/>
              <w:right w:w="0" w:type="dxa"/>
            </w:tcMar>
          </w:tcPr>
          <w:p w:rsidR="00950028" w:rsidRPr="00D05BAC" w:rsidRDefault="00950028" w:rsidP="00800123">
            <w:pPr>
              <w:pStyle w:val="a9"/>
              <w:rPr>
                <w:rFonts w:ascii="Times New Roman" w:hAnsi="Times New Roman" w:cs="Times New Roman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______________</w:t>
            </w:r>
          </w:p>
        </w:tc>
      </w:tr>
      <w:tr w:rsidR="00950028" w:rsidRPr="00D05BAC" w:rsidTr="00800123">
        <w:trPr>
          <w:gridAfter w:val="1"/>
          <w:wAfter w:w="62" w:type="dxa"/>
          <w:trHeight w:hRule="exact" w:val="222"/>
        </w:trPr>
        <w:tc>
          <w:tcPr>
            <w:tcW w:w="2482" w:type="dxa"/>
            <w:vMerge/>
          </w:tcPr>
          <w:p w:rsidR="00950028" w:rsidRPr="00D05BAC" w:rsidRDefault="00950028" w:rsidP="0080012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gridSpan w:val="2"/>
            <w:tcMar>
              <w:left w:w="0" w:type="dxa"/>
              <w:right w:w="0" w:type="dxa"/>
            </w:tcMar>
          </w:tcPr>
          <w:p w:rsidR="00950028" w:rsidRPr="00D05BAC" w:rsidRDefault="00950028" w:rsidP="00800123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Протокол №</w:t>
            </w:r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 14</w:t>
            </w:r>
          </w:p>
        </w:tc>
        <w:tc>
          <w:tcPr>
            <w:tcW w:w="3407" w:type="dxa"/>
            <w:gridSpan w:val="2"/>
            <w:tcMar>
              <w:left w:w="0" w:type="dxa"/>
              <w:right w:w="0" w:type="dxa"/>
            </w:tcMar>
          </w:tcPr>
          <w:p w:rsidR="00950028" w:rsidRPr="00D05BAC" w:rsidRDefault="00950028" w:rsidP="00800123">
            <w:pPr>
              <w:pStyle w:val="a9"/>
              <w:rPr>
                <w:rFonts w:ascii="Times New Roman" w:hAnsi="Times New Roman" w:cs="Times New Roman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  <w:lang w:val="ru-RU"/>
              </w:rPr>
              <w:t xml:space="preserve">         </w:t>
            </w:r>
            <w:r w:rsidRPr="00D05BAC">
              <w:rPr>
                <w:rFonts w:ascii="Times New Roman" w:hAnsi="Times New Roman" w:cs="Times New Roman"/>
                <w:w w:val="102"/>
              </w:rPr>
              <w:t>Приказ №</w:t>
            </w:r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 218</w:t>
            </w:r>
          </w:p>
        </w:tc>
      </w:tr>
    </w:tbl>
    <w:p w:rsidR="00950028" w:rsidRPr="00D05BAC" w:rsidRDefault="00950028" w:rsidP="00950028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D05BAC">
        <w:rPr>
          <w:rFonts w:ascii="Times New Roman" w:hAnsi="Times New Roman" w:cs="Times New Roman"/>
          <w:w w:val="102"/>
          <w:lang w:val="ru-RU"/>
        </w:rPr>
        <w:t>от "10 июня" 2022г.</w:t>
      </w:r>
      <w:r>
        <w:rPr>
          <w:rFonts w:ascii="Times New Roman" w:hAnsi="Times New Roman" w:cs="Times New Roman"/>
          <w:w w:val="102"/>
          <w:lang w:val="ru-RU"/>
        </w:rPr>
        <w:t xml:space="preserve">                от «20 июня» 2022                               от «29 августа» 2022</w:t>
      </w:r>
    </w:p>
    <w:p w:rsidR="00950028" w:rsidRDefault="00950028" w:rsidP="004D0241">
      <w:pPr>
        <w:autoSpaceDE w:val="0"/>
        <w:autoSpaceDN w:val="0"/>
        <w:spacing w:before="1038" w:after="0" w:line="262" w:lineRule="auto"/>
        <w:ind w:left="374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D0241" w:rsidRPr="00950028" w:rsidRDefault="004D0241" w:rsidP="004D0241">
      <w:pPr>
        <w:autoSpaceDE w:val="0"/>
        <w:autoSpaceDN w:val="0"/>
        <w:spacing w:before="1038" w:after="0" w:line="262" w:lineRule="auto"/>
        <w:ind w:left="3744" w:right="3600"/>
        <w:jc w:val="center"/>
        <w:rPr>
          <w:lang w:val="ru-RU"/>
        </w:rPr>
      </w:pPr>
      <w:r w:rsidRPr="0095002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950028">
        <w:rPr>
          <w:lang w:val="ru-RU"/>
        </w:rPr>
        <w:br/>
      </w:r>
      <w:r w:rsidRPr="00950028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95002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1727864)</w:t>
      </w:r>
    </w:p>
    <w:p w:rsidR="004D0241" w:rsidRPr="00950028" w:rsidRDefault="004D0241" w:rsidP="004D0241">
      <w:pPr>
        <w:autoSpaceDE w:val="0"/>
        <w:autoSpaceDN w:val="0"/>
        <w:spacing w:before="166" w:after="0" w:line="262" w:lineRule="auto"/>
        <w:ind w:left="4320" w:right="3888"/>
        <w:jc w:val="center"/>
        <w:rPr>
          <w:lang w:val="ru-RU"/>
        </w:rPr>
      </w:pPr>
      <w:r w:rsidRPr="00950028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950028">
        <w:rPr>
          <w:lang w:val="ru-RU"/>
        </w:rPr>
        <w:br/>
      </w:r>
      <w:r w:rsidRPr="00950028">
        <w:rPr>
          <w:rFonts w:ascii="Times New Roman" w:eastAsia="Times New Roman" w:hAnsi="Times New Roman"/>
          <w:color w:val="000000"/>
          <w:sz w:val="24"/>
          <w:lang w:val="ru-RU"/>
        </w:rPr>
        <w:t>«Русский язык»</w:t>
      </w:r>
    </w:p>
    <w:p w:rsidR="004D0241" w:rsidRPr="004D0241" w:rsidRDefault="004D0241" w:rsidP="004D0241">
      <w:pPr>
        <w:autoSpaceDE w:val="0"/>
        <w:autoSpaceDN w:val="0"/>
        <w:spacing w:before="670" w:after="0" w:line="262" w:lineRule="auto"/>
        <w:ind w:left="2880" w:right="2592"/>
        <w:jc w:val="center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4D0241" w:rsidRPr="004D0241" w:rsidRDefault="00D76107" w:rsidP="00B03F1D">
      <w:pPr>
        <w:autoSpaceDE w:val="0"/>
        <w:autoSpaceDN w:val="0"/>
        <w:spacing w:before="2112" w:after="0" w:line="262" w:lineRule="auto"/>
        <w:ind w:left="5426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Рожнова Валентина </w:t>
      </w:r>
      <w:r w:rsidR="004D0241"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Васильевна </w:t>
      </w:r>
      <w:r w:rsidR="004D0241" w:rsidRPr="004D0241">
        <w:rPr>
          <w:lang w:val="ru-RU"/>
        </w:rPr>
        <w:br/>
      </w:r>
      <w:r w:rsidR="004D0241" w:rsidRPr="004D0241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4D0241" w:rsidRDefault="004D0241" w:rsidP="004D0241">
      <w:pPr>
        <w:rPr>
          <w:lang w:val="ru-RU"/>
        </w:rPr>
      </w:pPr>
    </w:p>
    <w:p w:rsidR="00B03F1D" w:rsidRDefault="00B03F1D" w:rsidP="004D0241">
      <w:pPr>
        <w:rPr>
          <w:lang w:val="ru-RU"/>
        </w:rPr>
      </w:pPr>
    </w:p>
    <w:p w:rsidR="00B03F1D" w:rsidRDefault="00B03F1D" w:rsidP="004D0241">
      <w:pPr>
        <w:rPr>
          <w:lang w:val="ru-RU"/>
        </w:rPr>
      </w:pPr>
    </w:p>
    <w:p w:rsidR="00B03F1D" w:rsidRDefault="00B03F1D" w:rsidP="004D0241">
      <w:pPr>
        <w:rPr>
          <w:lang w:val="ru-RU"/>
        </w:rPr>
      </w:pPr>
    </w:p>
    <w:p w:rsidR="00B03F1D" w:rsidRPr="004D0241" w:rsidRDefault="00B03F1D" w:rsidP="004D0241">
      <w:pPr>
        <w:rPr>
          <w:lang w:val="ru-RU"/>
        </w:rPr>
        <w:sectPr w:rsidR="00B03F1D" w:rsidRPr="004D0241" w:rsidSect="00D76107">
          <w:pgSz w:w="11900" w:h="16840"/>
          <w:pgMar w:top="426" w:right="880" w:bottom="1368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4D0241" w:rsidRPr="004D0241" w:rsidRDefault="004D0241" w:rsidP="004D0241">
      <w:pPr>
        <w:autoSpaceDE w:val="0"/>
        <w:autoSpaceDN w:val="0"/>
        <w:spacing w:after="216" w:line="220" w:lineRule="exact"/>
        <w:rPr>
          <w:lang w:val="ru-RU"/>
        </w:rPr>
      </w:pPr>
    </w:p>
    <w:p w:rsidR="004D0241" w:rsidRPr="004D0241" w:rsidRDefault="004D0241" w:rsidP="00B03F1D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D0241" w:rsidRPr="004D0241" w:rsidRDefault="00B03F1D" w:rsidP="00B03F1D">
      <w:pPr>
        <w:autoSpaceDE w:val="0"/>
        <w:autoSpaceDN w:val="0"/>
        <w:spacing w:before="346" w:after="0" w:line="278" w:lineRule="auto"/>
        <w:ind w:firstLine="18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</w:t>
      </w:r>
      <w:r w:rsidR="004D0241"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</w:t>
      </w:r>
      <w:proofErr w:type="gramStart"/>
      <w:r w:rsidR="004D0241" w:rsidRPr="004D0241">
        <w:rPr>
          <w:rFonts w:ascii="Times New Roman" w:eastAsia="Times New Roman" w:hAnsi="Times New Roman"/>
          <w:color w:val="000000"/>
          <w:sz w:val="24"/>
          <w:lang w:val="ru-RU"/>
        </w:rPr>
        <w:t>началь​ного</w:t>
      </w:r>
      <w:proofErr w:type="gramEnd"/>
      <w:r w:rsidR="004D0241"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приори​теты, сформулированные в Примерной программе воспитания.</w:t>
      </w:r>
    </w:p>
    <w:p w:rsidR="004D0241" w:rsidRPr="004D0241" w:rsidRDefault="004D0241" w:rsidP="004D024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4D0241" w:rsidRPr="004D0241" w:rsidRDefault="004D0241" w:rsidP="004D0241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на​чальной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потенциа​лом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различ​ных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фор​мировании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адек​ватного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нрав​ственных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—д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лительный процесс, разворачивающийся на протяжении изучения содержания предмета.</w:t>
      </w:r>
    </w:p>
    <w:p w:rsidR="004D0241" w:rsidRPr="004D0241" w:rsidRDefault="004D0241" w:rsidP="004D024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планиру​емых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струк​туре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школь​ников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дея​тельности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«Литературное чтение».</w:t>
      </w:r>
    </w:p>
    <w:p w:rsidR="004D0241" w:rsidRPr="004D0241" w:rsidRDefault="004D0241" w:rsidP="004D024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язы​ка», в 1 классе — 165 ч. </w:t>
      </w:r>
    </w:p>
    <w:p w:rsidR="004D0241" w:rsidRPr="004D0241" w:rsidRDefault="004D0241" w:rsidP="004D0241">
      <w:pPr>
        <w:autoSpaceDE w:val="0"/>
        <w:autoSpaceDN w:val="0"/>
        <w:spacing w:before="430" w:after="0" w:line="230" w:lineRule="auto"/>
        <w:ind w:left="180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4D0241" w:rsidRPr="004D0241" w:rsidRDefault="004D0241" w:rsidP="004D0241">
      <w:pPr>
        <w:rPr>
          <w:lang w:val="ru-RU"/>
        </w:rPr>
        <w:sectPr w:rsidR="004D0241" w:rsidRPr="004D0241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0241" w:rsidRPr="004D0241" w:rsidRDefault="004D0241" w:rsidP="004D0241">
      <w:pPr>
        <w:autoSpaceDE w:val="0"/>
        <w:autoSpaceDN w:val="0"/>
        <w:spacing w:after="90" w:line="220" w:lineRule="exact"/>
        <w:rPr>
          <w:lang w:val="ru-RU"/>
        </w:rPr>
      </w:pPr>
    </w:p>
    <w:p w:rsidR="004D0241" w:rsidRPr="004D0241" w:rsidRDefault="004D0241" w:rsidP="004D0241">
      <w:pPr>
        <w:autoSpaceDE w:val="0"/>
        <w:autoSpaceDN w:val="0"/>
        <w:spacing w:after="0"/>
        <w:ind w:right="144" w:firstLine="180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дей​ствий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4D0241" w:rsidRPr="004D0241" w:rsidRDefault="004D0241" w:rsidP="004D024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4D0241" w:rsidRPr="004D0241" w:rsidRDefault="004D0241" w:rsidP="004D0241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4D0241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 w:rsidRPr="004D0241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мание роли русского языка как языка межнационального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об​щения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4D0241" w:rsidRPr="004D0241" w:rsidRDefault="004D0241" w:rsidP="004D0241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видами речевой деятельности на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ос​нове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4D0241" w:rsidRPr="004D0241" w:rsidRDefault="004D0241" w:rsidP="004D0241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фонетике, графике, лексике, морфе​мике, морфологии и синтаксисе; об основных единицах языка, их признаках и особенностях употребления в речи;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использова​ние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:rsidR="004D0241" w:rsidRPr="004D0241" w:rsidRDefault="004D0241" w:rsidP="004D0241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D0241" w:rsidRPr="004D0241" w:rsidRDefault="004D0241" w:rsidP="004D0241">
      <w:pPr>
        <w:rPr>
          <w:lang w:val="ru-RU"/>
        </w:rPr>
        <w:sectPr w:rsidR="004D0241" w:rsidRPr="004D0241">
          <w:pgSz w:w="11900" w:h="16840"/>
          <w:pgMar w:top="310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4D0241" w:rsidRPr="004D0241" w:rsidRDefault="004D0241" w:rsidP="004D0241">
      <w:pPr>
        <w:autoSpaceDE w:val="0"/>
        <w:autoSpaceDN w:val="0"/>
        <w:spacing w:after="78" w:line="220" w:lineRule="exact"/>
        <w:rPr>
          <w:lang w:val="ru-RU"/>
        </w:rPr>
      </w:pPr>
    </w:p>
    <w:p w:rsidR="004D0241" w:rsidRPr="004D0241" w:rsidRDefault="004D0241" w:rsidP="00B03F1D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4D0241" w:rsidRPr="004D0241" w:rsidRDefault="004D0241" w:rsidP="004D0241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небольших рассказов повествовательного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харак​тера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серии сюжетных картинок, материалам собственных игр, занятий, наблюдений. Понимание текста при его прослушивании и при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самостоя​тельном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чтении вслух.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количе​ства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звуко​выми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Количе​ство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слогов в слове. Ударный слог.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твёр​дости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— мягкости согласных звуков. Функции букв е, ё, ю, я. Мягкий знак как показатель мягкости предшествующего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со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​ гласного звука в конце слова. Последовательность букв в русском алфавите.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Слоговое чтение (ориентация на букву, обозначающую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глас​ный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звук).  Плавное слоговое чтение и чтение целыми словами со скоростью, соответствующей индивидуальному темпу.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Чте​ние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препи​нания. Осознанное чтение слов,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простран​стве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классной доски. Гигиенические требования, которые необ​ходимо соблюдать во время письма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.Н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ачертание письменных прописных и строчных букв.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Пись​мо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букв, буквосочетаний, слогов, слов, предложений с соблюде​нием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гигиенических норм. Письмо разборчивым, аккуратным почерком. Письмо под диктовку слов и предложений,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написа​ние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применение: раздельное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написа​ние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слов; обозначение гласных после шипящих в сочетаниях жи, ши (в положении под ударением), ча, ща, чу, щу; пропис​ная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4D0241" w:rsidRPr="004D0241" w:rsidRDefault="004D0241" w:rsidP="00B03F1D">
      <w:pPr>
        <w:autoSpaceDE w:val="0"/>
        <w:autoSpaceDN w:val="0"/>
        <w:spacing w:before="190" w:after="0" w:line="230" w:lineRule="auto"/>
        <w:ind w:left="180"/>
        <w:jc w:val="center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F0F50"/>
          <w:sz w:val="24"/>
          <w:lang w:val="ru-RU"/>
        </w:rPr>
        <w:t>СИСТЕМАТИЧЕСКИЙ КУРС</w:t>
      </w:r>
    </w:p>
    <w:p w:rsidR="004D0241" w:rsidRPr="004D0241" w:rsidRDefault="004D0241" w:rsidP="004D0241">
      <w:pPr>
        <w:rPr>
          <w:lang w:val="ru-RU"/>
        </w:rPr>
        <w:sectPr w:rsidR="004D0241" w:rsidRPr="004D0241">
          <w:pgSz w:w="11900" w:h="16840"/>
          <w:pgMar w:top="298" w:right="650" w:bottom="3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0241" w:rsidRPr="004D0241" w:rsidRDefault="004D0241" w:rsidP="004D0241">
      <w:pPr>
        <w:autoSpaceDE w:val="0"/>
        <w:autoSpaceDN w:val="0"/>
        <w:spacing w:after="72" w:line="220" w:lineRule="exact"/>
        <w:rPr>
          <w:lang w:val="ru-RU"/>
        </w:rPr>
      </w:pPr>
    </w:p>
    <w:p w:rsidR="004D0241" w:rsidRPr="004D0241" w:rsidRDefault="004D0241" w:rsidP="004D0241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Гласные и согласные звуки, их различение.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Уда​рение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слове. Гласные ударные и безударные. Твёрдые и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мяг​кие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согласные звуки, их различение. Звонкие и глухие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соглас​ные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последова​тельность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. Использование алфавита для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вучеб​</w:t>
      </w:r>
      <w:r w:rsidRPr="004D0241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нике).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Предложение как единица языка (ознакомление). Слово, предложение (наблюдение над сходством и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различи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​ем). Установление связи слов в предложении при помощи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смыс​ловых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вопросов.</w:t>
      </w:r>
    </w:p>
    <w:p w:rsidR="004D0241" w:rsidRPr="004D0241" w:rsidRDefault="004D0241" w:rsidP="004D0241">
      <w:pPr>
        <w:autoSpaceDE w:val="0"/>
        <w:autoSpaceDN w:val="0"/>
        <w:spacing w:before="70" w:after="0" w:line="230" w:lineRule="auto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Восстановление деформированных предложений.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Составле​ние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предложений из набора форм слов.</w:t>
      </w:r>
    </w:p>
    <w:p w:rsidR="004D0241" w:rsidRPr="004D0241" w:rsidRDefault="004D0241" w:rsidP="004D0241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4D0241" w:rsidRPr="004D0241" w:rsidRDefault="004D0241" w:rsidP="004D024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4D0241" w:rsidRPr="004D0241" w:rsidRDefault="004D0241" w:rsidP="004D0241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прописная буква в начале предложения и в именах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собствен​ных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: в именах и фамилиях людей, кличках животных;</w:t>
      </w:r>
    </w:p>
    <w:p w:rsidR="004D0241" w:rsidRPr="004D0241" w:rsidRDefault="004D0241" w:rsidP="004D024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4D0241" w:rsidRPr="004D0241" w:rsidRDefault="004D0241" w:rsidP="004D0241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гласные после шипящих в сочетаниях жи, ши (в положении под ударением), ча, ща, чу, щу;</w:t>
      </w:r>
    </w:p>
    <w:p w:rsidR="004D0241" w:rsidRPr="004D0241" w:rsidRDefault="004D0241" w:rsidP="004D024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сочетания чк, чн;</w:t>
      </w:r>
    </w:p>
    <w:p w:rsidR="004D0241" w:rsidRPr="004D0241" w:rsidRDefault="004D0241" w:rsidP="004D024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4D0241" w:rsidRPr="004D0241" w:rsidRDefault="004D0241" w:rsidP="004D024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знаки препинания в конце предложения: точка,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вопроситель​ный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и восклицательный знаки. Алгоритм списывания текста.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об​щение. Ситуации устного общения</w:t>
      </w:r>
    </w:p>
    <w:p w:rsidR="004D0241" w:rsidRPr="004D0241" w:rsidRDefault="004D0241" w:rsidP="004D0241">
      <w:pPr>
        <w:rPr>
          <w:lang w:val="ru-RU"/>
        </w:rPr>
        <w:sectPr w:rsidR="004D0241" w:rsidRPr="004D0241">
          <w:pgSz w:w="11900" w:h="16840"/>
          <w:pgMar w:top="292" w:right="676" w:bottom="444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4D0241" w:rsidRPr="004D0241" w:rsidRDefault="004D0241" w:rsidP="004D0241">
      <w:pPr>
        <w:autoSpaceDE w:val="0"/>
        <w:autoSpaceDN w:val="0"/>
        <w:spacing w:after="66" w:line="220" w:lineRule="exact"/>
        <w:rPr>
          <w:lang w:val="ru-RU"/>
        </w:rPr>
      </w:pPr>
    </w:p>
    <w:p w:rsidR="004D0241" w:rsidRPr="004D0241" w:rsidRDefault="004D0241" w:rsidP="004D0241">
      <w:pPr>
        <w:autoSpaceDE w:val="0"/>
        <w:autoSpaceDN w:val="0"/>
        <w:spacing w:after="0" w:line="271" w:lineRule="auto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(чтение диалогов по ролям, просмотр видеоматериалов, прослушивание аудиозаписи). Нормы речевого этикета в ситуациях учебного и бытового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об​щения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(приветствие, прощание, извинение, благодарность, об​ращение с просьбой).</w:t>
      </w:r>
    </w:p>
    <w:p w:rsidR="004D0241" w:rsidRPr="004D0241" w:rsidRDefault="004D0241" w:rsidP="004D0241">
      <w:pPr>
        <w:rPr>
          <w:lang w:val="ru-RU"/>
        </w:rPr>
        <w:sectPr w:rsidR="004D0241" w:rsidRPr="004D0241">
          <w:pgSz w:w="11900" w:h="16840"/>
          <w:pgMar w:top="286" w:right="1238" w:bottom="1440" w:left="666" w:header="720" w:footer="720" w:gutter="0"/>
          <w:cols w:space="720" w:equalWidth="0">
            <w:col w:w="9996" w:space="0"/>
          </w:cols>
          <w:docGrid w:linePitch="360"/>
        </w:sectPr>
      </w:pPr>
    </w:p>
    <w:p w:rsidR="004D0241" w:rsidRPr="004D0241" w:rsidRDefault="004D0241" w:rsidP="004D0241">
      <w:pPr>
        <w:autoSpaceDE w:val="0"/>
        <w:autoSpaceDN w:val="0"/>
        <w:spacing w:after="78" w:line="220" w:lineRule="exact"/>
        <w:rPr>
          <w:lang w:val="ru-RU"/>
        </w:rPr>
      </w:pPr>
    </w:p>
    <w:p w:rsidR="004D0241" w:rsidRPr="004D0241" w:rsidRDefault="004D0241" w:rsidP="00B03F1D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1 классе направлено на достижение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D0241" w:rsidRPr="004D0241" w:rsidRDefault="004D0241" w:rsidP="004D0241">
      <w:pPr>
        <w:autoSpaceDE w:val="0"/>
        <w:autoSpaceDN w:val="0"/>
        <w:spacing w:before="382" w:after="0" w:line="230" w:lineRule="auto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своей этнокультурной и российской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граждан​ской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об​щества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прави​лах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проявление сопереживания, уважения и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доброжелатель​ ности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художе​ственной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осозна​ние важности русского языка как средства общения и самовы​ражения; </w:t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здо​ровью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пра​вил общения;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трудо​вой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интерес к различным профессиям, возника​ющий при обсуждении примеров из художественных произве​дений;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4D0241" w:rsidRPr="004D0241" w:rsidRDefault="004D0241" w:rsidP="004D0241">
      <w:pPr>
        <w:rPr>
          <w:lang w:val="ru-RU"/>
        </w:rPr>
        <w:sectPr w:rsidR="004D0241" w:rsidRPr="004D0241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0241" w:rsidRPr="004D0241" w:rsidRDefault="004D0241" w:rsidP="004D0241">
      <w:pPr>
        <w:autoSpaceDE w:val="0"/>
        <w:autoSpaceDN w:val="0"/>
        <w:spacing w:after="78" w:line="220" w:lineRule="exact"/>
        <w:rPr>
          <w:lang w:val="ru-RU"/>
        </w:rPr>
      </w:pP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актив​ность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4D0241" w:rsidRPr="004D0241" w:rsidRDefault="004D0241" w:rsidP="004D0241">
      <w:pPr>
        <w:autoSpaceDE w:val="0"/>
        <w:autoSpaceDN w:val="0"/>
        <w:spacing w:before="262" w:after="0" w:line="230" w:lineRule="auto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грамматиче​ский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проти​воречия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фор​мулировать запрос на дополнительную информацию;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проводить по предложенному плану несложное лингви​стическое мин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​исследование,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рях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, справочниках;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(педагогических работни​ков, родителей, законных</w:t>
      </w:r>
      <w:proofErr w:type="gramEnd"/>
    </w:p>
    <w:p w:rsidR="004D0241" w:rsidRPr="004D0241" w:rsidRDefault="004D0241" w:rsidP="004D0241">
      <w:pPr>
        <w:rPr>
          <w:lang w:val="ru-RU"/>
        </w:rPr>
        <w:sectPr w:rsidR="004D0241" w:rsidRPr="004D0241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4D0241" w:rsidRPr="004D0241" w:rsidRDefault="004D0241" w:rsidP="004D0241">
      <w:pPr>
        <w:autoSpaceDE w:val="0"/>
        <w:autoSpaceDN w:val="0"/>
        <w:spacing w:after="66" w:line="220" w:lineRule="exact"/>
        <w:rPr>
          <w:lang w:val="ru-RU"/>
        </w:rPr>
      </w:pP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графиче​скую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, звуковую информацию в соответствии с учебной зада​чей;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форми​руются</w:t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эмо​ции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​исследования, проектного задания;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4D0241">
        <w:rPr>
          <w:lang w:val="ru-RU"/>
        </w:rPr>
        <w:tab/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форми​руются</w:t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  <w:proofErr w:type="gramEnd"/>
    </w:p>
    <w:p w:rsidR="004D0241" w:rsidRPr="004D0241" w:rsidRDefault="004D0241" w:rsidP="004D0241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4D0241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дляпо​лучения результата;—    выстраивать последовательность выбранных действий.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причины успеха/неудач учебной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деятель​ности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4D0241" w:rsidRPr="004D0241" w:rsidRDefault="004D0241" w:rsidP="004D0241">
      <w:pPr>
        <w:autoSpaceDE w:val="0"/>
        <w:autoSpaceDN w:val="0"/>
        <w:spacing w:before="262" w:after="0" w:line="230" w:lineRule="auto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ин​дивидуальные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4D0241" w:rsidRPr="004D0241" w:rsidRDefault="004D0241" w:rsidP="004D0241">
      <w:pPr>
        <w:rPr>
          <w:lang w:val="ru-RU"/>
        </w:rPr>
        <w:sectPr w:rsidR="004D0241" w:rsidRPr="004D0241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4D0241" w:rsidRPr="004D0241" w:rsidRDefault="004D0241" w:rsidP="004D0241">
      <w:pPr>
        <w:autoSpaceDE w:val="0"/>
        <w:autoSpaceDN w:val="0"/>
        <w:spacing w:after="78" w:line="220" w:lineRule="exact"/>
        <w:rPr>
          <w:lang w:val="ru-RU"/>
        </w:rPr>
      </w:pPr>
    </w:p>
    <w:p w:rsidR="004D0241" w:rsidRPr="004D0241" w:rsidRDefault="004D0241" w:rsidP="004D0241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4D0241" w:rsidRPr="004D0241" w:rsidRDefault="004D0241" w:rsidP="004D0241">
      <w:pPr>
        <w:autoSpaceDE w:val="0"/>
        <w:autoSpaceDN w:val="0"/>
        <w:spacing w:before="262" w:after="0" w:line="230" w:lineRule="auto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D0241" w:rsidRPr="004D0241" w:rsidRDefault="004D0241" w:rsidP="004D0241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различать слово и предложение; вычленять слова из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пред​ложений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различать гласные и согласные звуки (в том числе разли​чать в слове согласный звук [й’] и гласный звук [и]);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различать согласные звуки: мягкие и твёрдые, звонкие и глухие (вне слова и в слове);</w:t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различать понятия «звук» и «буква»;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4D024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4D024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4D024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4D024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4D024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proofErr w:type="gramEnd"/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правильно называть буквы русского алфавита;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использо​вать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знание последовательности букв русского алфавита для упорядочения небольшого списка слов;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писать аккуратным разборчивым почерком без искаже​ний прописные и строчные буквы, соединения букв, слова;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применять изученные правила правописания: раздельное написание слов в предложении; знаки препинания в конце пред​ложения: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сло​гам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 (простые случаи: слова из слогов типа «согласный + глас​ный»); гласные после шипящих в сочетаниях </w:t>
      </w:r>
      <w:r w:rsidRPr="004D024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4D024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(в положе​нии под ударением), </w:t>
      </w:r>
      <w:r w:rsidRPr="004D024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4D024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4D024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4D024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proofErr w:type="gramEnd"/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тексте слова, значение которых требует </w:t>
      </w:r>
      <w:proofErr w:type="gramStart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уточ​нения</w:t>
      </w:r>
      <w:proofErr w:type="gramEnd"/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4D0241">
        <w:rPr>
          <w:lang w:val="ru-RU"/>
        </w:rPr>
        <w:br/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сюжет​ным картинкам и наблюдениям;</w:t>
      </w:r>
      <w:r w:rsidRPr="004D0241">
        <w:rPr>
          <w:lang w:val="ru-RU"/>
        </w:rPr>
        <w:tab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—    использовать изученные понятия в процессе решения учебных задач.</w:t>
      </w:r>
    </w:p>
    <w:p w:rsidR="004D0241" w:rsidRPr="004D0241" w:rsidRDefault="004D0241" w:rsidP="004D0241">
      <w:pPr>
        <w:rPr>
          <w:lang w:val="ru-RU"/>
        </w:rPr>
        <w:sectPr w:rsidR="004D0241" w:rsidRPr="004D0241">
          <w:pgSz w:w="11900" w:h="16840"/>
          <w:pgMar w:top="298" w:right="716" w:bottom="1440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4D0241" w:rsidRPr="004D0241" w:rsidRDefault="004D0241" w:rsidP="004D0241">
      <w:pPr>
        <w:autoSpaceDE w:val="0"/>
        <w:autoSpaceDN w:val="0"/>
        <w:spacing w:after="64" w:line="220" w:lineRule="exact"/>
        <w:rPr>
          <w:lang w:val="ru-RU"/>
        </w:rPr>
      </w:pPr>
    </w:p>
    <w:p w:rsidR="004D0241" w:rsidRDefault="004D0241" w:rsidP="004D024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2366"/>
        <w:gridCol w:w="1236"/>
        <w:gridCol w:w="4336"/>
      </w:tblGrid>
      <w:tr w:rsidR="004D0241" w:rsidTr="00D7610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4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4D0241" w:rsidTr="00D7610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41" w:rsidRDefault="004D0241" w:rsidP="00D7610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41" w:rsidRDefault="004D0241" w:rsidP="00D7610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41" w:rsidRDefault="004D0241" w:rsidP="00D7610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41" w:rsidRDefault="004D0241" w:rsidP="00D7610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41" w:rsidRDefault="004D0241" w:rsidP="00D7610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41" w:rsidRDefault="004D0241" w:rsidP="00D76107"/>
        </w:tc>
      </w:tr>
      <w:tr w:rsidR="004D0241" w:rsidTr="00D7610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4D0241" w:rsidTr="00D7610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4D0241" w:rsidTr="00D7610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небольших рассказов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повествовательного характера по серии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сюжетных картинок, 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64B" w:rsidRDefault="002C264B" w:rsidP="00D76107">
            <w:pPr>
              <w:rPr>
                <w:sz w:val="16"/>
                <w:szCs w:val="16"/>
                <w:lang w:val="ru-RU"/>
              </w:rPr>
            </w:pPr>
            <w:r w:rsidRPr="002C264B">
              <w:rPr>
                <w:sz w:val="16"/>
                <w:szCs w:val="16"/>
                <w:lang w:val="ru-RU"/>
              </w:rPr>
              <w:t>01.09</w:t>
            </w:r>
            <w:r>
              <w:rPr>
                <w:sz w:val="16"/>
                <w:szCs w:val="16"/>
                <w:lang w:val="ru-RU"/>
              </w:rPr>
              <w:t>-</w:t>
            </w:r>
          </w:p>
          <w:p w:rsidR="004D0241" w:rsidRPr="002C264B" w:rsidRDefault="002C264B" w:rsidP="00D7610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05.09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картинок, выстроенных в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пра​</w:t>
            </w:r>
            <w:r w:rsidRPr="004D024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вильной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последовательности: анализ изображённых собы​тий, обсуждение сюжета,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устного рассказа с опорой на картинки;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https://uchebnik.mos.ru/material/app/209163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https://uchebnik.mos.ru/material/app/215944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https://uchebnik.mos.ru/material/app/210155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https://uchebnik.mos.ru/material_view/atomic_objects/685660 https://uchebnik.mos.ru/material/app/215275</w:t>
            </w:r>
          </w:p>
        </w:tc>
      </w:tr>
      <w:tr w:rsidR="004D0241" w:rsidTr="00D7610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</w:tr>
      <w:tr w:rsidR="004D0241" w:rsidTr="00D7610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  <w:tr w:rsidR="004D0241" w:rsidTr="00D76107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Интонационное выделение звука в слове. Определение частотного звука в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64B" w:rsidRDefault="002C264B" w:rsidP="00D7610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08.09-</w:t>
            </w:r>
          </w:p>
          <w:p w:rsidR="004D0241" w:rsidRPr="002C264B" w:rsidRDefault="002C264B" w:rsidP="00D7610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12.09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«Скажи так, как я» (отрабатывается умение воспроизводить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заданный учителем образец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интона​ционного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выделения звука в слове);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https://uchebnik.mos.ru/material/app/100001 https://uchebnik.mos.ru/material/app/104007 https://uchebnik.mos.ru/material/app/309108 https://uchebnik.mos.ru/material/app/207971 https://uchebnik.mos.ru/material/app/87580</w:t>
            </w:r>
          </w:p>
        </w:tc>
      </w:tr>
      <w:tr w:rsidR="004D0241" w:rsidTr="00D76107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последовательности звуков в слове и количества звуков. Сопоставление слов,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различающихся одним или несколькими звуками.</w:t>
            </w:r>
          </w:p>
          <w:p w:rsidR="004D0241" w:rsidRPr="004D0241" w:rsidRDefault="004D0241" w:rsidP="00D76107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2C264B" w:rsidRDefault="002C264B" w:rsidP="00D7610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26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15.09 -16.09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звук?» (ловить мяч нужно только тогда, когда ведущий называет слово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звуком,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отрабатывается умение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наличие заданного звука в слове);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https://uchebnik.mos.ru/material_view/atomic_objects/987584 https://uchebnik.mos.ru/material/app/50322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https://uchebnik.mos.ru/material/app/286355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https://uchebnik.mos.ru/material/app/315576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https://uchebnik.mos.ru/material_view/atomic_objects/2281348</w:t>
            </w:r>
          </w:p>
        </w:tc>
      </w:tr>
      <w:tr w:rsidR="004D0241" w:rsidTr="00D76107">
        <w:trPr>
          <w:trHeight w:hRule="exact" w:val="22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Особенность гласных звуков. Особенность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согласных звуков. Различение гласных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согласных звуков. Определение места ударения. Различение гласных ударных и безударных.</w:t>
            </w:r>
          </w:p>
          <w:p w:rsidR="004D0241" w:rsidRPr="004D0241" w:rsidRDefault="004D0241" w:rsidP="00D76107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64B" w:rsidRDefault="002C264B" w:rsidP="00D7610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26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19.09-</w:t>
            </w:r>
          </w:p>
          <w:p w:rsidR="004D0241" w:rsidRPr="002C264B" w:rsidRDefault="002C264B" w:rsidP="00D7610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26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23.09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состава слов с использованием фишек разного цвета для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фиксации качественных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 звуков;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задания: проанализировать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предложенную модель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звукового состава слова и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рассказать о ней;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https://uchebnik.mos.ru/material/app/114084 https://uchebnik.mos.ru/material/app/307962 https://uchebnik.mos.ru/material/app/165824 https://uchebnik.mos.ru/material/app/178216 https://uchebnik.mos.ru/material/app/142207</w:t>
            </w:r>
          </w:p>
        </w:tc>
      </w:tr>
      <w:tr w:rsidR="004D0241" w:rsidTr="00D76107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0" w:lineRule="auto"/>
              <w:ind w:left="72" w:right="432"/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смыслоразличительная функция.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 твёрдых и мягких 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64B" w:rsidRDefault="002C264B" w:rsidP="00D7610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26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26.09-</w:t>
            </w:r>
          </w:p>
          <w:p w:rsidR="004D0241" w:rsidRPr="002C264B" w:rsidRDefault="002C264B" w:rsidP="00D7610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C26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17.10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47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соотнесение слов с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соответ​</w:t>
            </w:r>
            <w:r w:rsidRPr="004D024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ствующими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 моделями;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https://uchebnik.mos.ru/material/app/74676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https://uchebnik.mos.ru/material_view/lesson_templates/2022475 https://uchebnik.mos.ru/material_view/lesson_templates/2024289 https://uchebnik.mos.ru/material_view/atomic_objects/8558487 https://uchebnik.mos.ru/material/app/74202</w:t>
            </w:r>
          </w:p>
        </w:tc>
      </w:tr>
    </w:tbl>
    <w:p w:rsidR="004D0241" w:rsidRDefault="004D0241" w:rsidP="004D0241">
      <w:pPr>
        <w:autoSpaceDE w:val="0"/>
        <w:autoSpaceDN w:val="0"/>
        <w:spacing w:after="0" w:line="14" w:lineRule="exact"/>
      </w:pPr>
    </w:p>
    <w:p w:rsidR="004D0241" w:rsidRDefault="004D0241" w:rsidP="004D0241">
      <w:pPr>
        <w:sectPr w:rsidR="004D0241">
          <w:pgSz w:w="16840" w:h="11900"/>
          <w:pgMar w:top="282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0241" w:rsidRDefault="004D0241" w:rsidP="004D024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2366"/>
        <w:gridCol w:w="1236"/>
        <w:gridCol w:w="4336"/>
      </w:tblGrid>
      <w:tr w:rsidR="004D0241" w:rsidTr="00D7610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Дифференциация парных по твёрдости —мягкости согласных звуков.  Дифференциация парных по звонкости — глухости звуков (без введения терминов «звонкость», «глухость»).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264B" w:rsidRDefault="002C264B" w:rsidP="00D76107">
            <w:pPr>
              <w:rPr>
                <w:sz w:val="16"/>
                <w:szCs w:val="16"/>
                <w:lang w:val="ru-RU"/>
              </w:rPr>
            </w:pPr>
            <w:r w:rsidRPr="002C264B">
              <w:rPr>
                <w:sz w:val="16"/>
                <w:szCs w:val="16"/>
                <w:lang w:val="ru-RU"/>
              </w:rPr>
              <w:t>19.10-</w:t>
            </w:r>
          </w:p>
          <w:p w:rsidR="004D0241" w:rsidRPr="002C264B" w:rsidRDefault="002C264B" w:rsidP="00D76107">
            <w:pPr>
              <w:rPr>
                <w:sz w:val="16"/>
                <w:szCs w:val="16"/>
                <w:lang w:val="ru-RU"/>
              </w:rPr>
            </w:pPr>
            <w:r w:rsidRPr="002C264B">
              <w:rPr>
                <w:sz w:val="16"/>
                <w:szCs w:val="16"/>
                <w:lang w:val="ru-RU"/>
              </w:rPr>
              <w:t>27.10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2" w:lineRule="auto"/>
              <w:ind w:left="72"/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группировка звуков по заданному основанию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(например, твёрдые — мягкие согласные звуки);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36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https://uchebnik.mos.ru/material/app/176540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https://uchebnik.mos.ru/material/app/215561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https://uchebnik.mos.ru/material/app/233609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https://uchebnik.mos.ru/material/app/274385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https://uchebnik.mos.ru/material_view/test_specifications/232183</w:t>
            </w:r>
          </w:p>
        </w:tc>
      </w:tr>
      <w:tr w:rsidR="004D0241" w:rsidTr="00D76107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2" w:lineRule="auto"/>
              <w:ind w:left="72"/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 как минимальная произносительная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единица. Слогообразующая функция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гласных звуков. Определение количества слогов в слове.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Деление слов на слоги (простые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однозначные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2C264B" w:rsidRDefault="002C264B" w:rsidP="00D76107">
            <w:pPr>
              <w:rPr>
                <w:sz w:val="16"/>
                <w:szCs w:val="16"/>
                <w:lang w:val="ru-RU"/>
              </w:rPr>
            </w:pPr>
            <w:r w:rsidRPr="002C264B">
              <w:rPr>
                <w:sz w:val="16"/>
                <w:szCs w:val="16"/>
                <w:lang w:val="ru-RU"/>
              </w:rPr>
              <w:t>28.10-03.11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гласные звуки отличаются по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произношению от согласных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звуков?»; как результат участия в диалоге: различение гласных и согласных звуков по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отсутствию/наличию преграды;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https://uchebnik.mos.ru/material/app/129446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https://uchebnik.mos.ru/material_view/atomic_objects/1134027 https://uchebnik.mos.ru/material/app/16377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https://uchebnik.mos.ru/material_view/atomic_objects/7355865 https://uchebnik.mos.ru/material/app/173634</w:t>
            </w:r>
          </w:p>
        </w:tc>
      </w:tr>
      <w:tr w:rsidR="004D0241" w:rsidTr="00D76107">
        <w:trPr>
          <w:trHeight w:hRule="exact" w:val="456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</w:tr>
      <w:tr w:rsidR="004D0241" w:rsidRPr="006039CC" w:rsidTr="00D7610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4D02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:rsidR="004D0241" w:rsidRPr="006039CC" w:rsidTr="00D7610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пространстве листа в тетради и на пространстве классной доски.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Усвоение гигиенических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требований, которые необходимо соблюдать во время письма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2C264B" w:rsidRDefault="002C264B" w:rsidP="00D76107">
            <w:pPr>
              <w:rPr>
                <w:sz w:val="16"/>
                <w:szCs w:val="16"/>
                <w:lang w:val="ru-RU"/>
              </w:rPr>
            </w:pPr>
            <w:r w:rsidRPr="002C264B">
              <w:rPr>
                <w:sz w:val="16"/>
                <w:szCs w:val="16"/>
                <w:lang w:val="ru-RU"/>
              </w:rPr>
              <w:t>08.11-15.11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анализ поэлементного состава букв; Игровое упражнение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«Конструктор букв»,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направленное на составление буквы из элементов;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2" w:lineRule="auto"/>
              <w:ind w:right="14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/7504596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/407089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/6006777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/6007722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/6007827</w:t>
            </w:r>
          </w:p>
        </w:tc>
      </w:tr>
      <w:tr w:rsidR="004D0241" w:rsidTr="00D76107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2" w:lineRule="auto"/>
              <w:ind w:left="72"/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зрительного образа обозначающего его буквы и двигательного образа этой буквы.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 начертанием письменных прописных и строчных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2C264B" w:rsidRDefault="002C264B" w:rsidP="00D76107">
            <w:pPr>
              <w:rPr>
                <w:sz w:val="16"/>
                <w:szCs w:val="16"/>
                <w:lang w:val="ru-RU"/>
              </w:rPr>
            </w:pPr>
            <w:r w:rsidRPr="002C264B">
              <w:rPr>
                <w:sz w:val="16"/>
                <w:szCs w:val="16"/>
                <w:lang w:val="ru-RU"/>
              </w:rPr>
              <w:t>16.11-30.11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поэлементного состава букв; Игровое упражнение «Что случилось с буквой»: анализ деформированных букв,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определение недостающих элементов;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/75866?</w:t>
            </w:r>
          </w:p>
          <w:p w:rsidR="004D0241" w:rsidRDefault="004D0241" w:rsidP="00D76107">
            <w:pPr>
              <w:autoSpaceDE w:val="0"/>
              <w:autoSpaceDN w:val="0"/>
              <w:spacing w:before="20" w:after="0" w:line="245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menuReferrer=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catalogue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https://uchebnik.mos.ru/material_view/atomic_objects/1320095?</w:t>
            </w:r>
          </w:p>
          <w:p w:rsidR="004D0241" w:rsidRDefault="004D0241" w:rsidP="00D76107">
            <w:pPr>
              <w:autoSpaceDE w:val="0"/>
              <w:autoSpaceDN w:val="0"/>
              <w:spacing w:before="20" w:after="0" w:line="245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menuReferrer=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catalogue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https://uchebnik.mos.ru/material_view/atomic_objects/1294050?</w:t>
            </w:r>
          </w:p>
          <w:p w:rsidR="004D0241" w:rsidRDefault="004D0241" w:rsidP="00D76107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menuReferrer=catalogue</w:t>
            </w:r>
          </w:p>
        </w:tc>
      </w:tr>
      <w:tr w:rsidR="004D0241" w:rsidTr="00D7610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0" w:lineRule="auto"/>
              <w:ind w:left="72" w:right="432"/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 разборчивым аккуратным письмом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2C264B" w:rsidRDefault="002C264B" w:rsidP="00D76107">
            <w:pPr>
              <w:rPr>
                <w:sz w:val="16"/>
                <w:szCs w:val="16"/>
                <w:lang w:val="ru-RU"/>
              </w:rPr>
            </w:pPr>
            <w:r w:rsidRPr="002C264B">
              <w:rPr>
                <w:sz w:val="16"/>
                <w:szCs w:val="16"/>
                <w:lang w:val="ru-RU"/>
              </w:rPr>
              <w:t>01.123-08.12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контролировать правильность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написа​ния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буквы, сравнивать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свои буквы с предложенным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образцом;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соотнесение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одних и тех же слов, написан​ных печатным и письменным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шрифтом;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/3089275?</w:t>
            </w:r>
          </w:p>
          <w:p w:rsidR="004D0241" w:rsidRDefault="004D0241" w:rsidP="00D76107">
            <w:pPr>
              <w:autoSpaceDE w:val="0"/>
              <w:autoSpaceDN w:val="0"/>
              <w:spacing w:before="18" w:after="0" w:line="245" w:lineRule="auto"/>
              <w:ind w:left="72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menuReferrer=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catalogue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https://uchebnik.mos.ru/material_view/lesson_templates/1191209?</w:t>
            </w:r>
          </w:p>
          <w:p w:rsidR="004D0241" w:rsidRDefault="004D0241" w:rsidP="00D76107">
            <w:pPr>
              <w:autoSpaceDE w:val="0"/>
              <w:autoSpaceDN w:val="0"/>
              <w:spacing w:before="18" w:after="0" w:line="245" w:lineRule="auto"/>
              <w:ind w:left="72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menuReferrer=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catalogue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https://uchebnik.mos.ru/material_view/lesson_templates/1291272?</w:t>
            </w:r>
          </w:p>
          <w:p w:rsidR="004D0241" w:rsidRDefault="004D0241" w:rsidP="00D76107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menuReferrer=catalogue</w:t>
            </w:r>
          </w:p>
        </w:tc>
      </w:tr>
      <w:tr w:rsidR="004D0241" w:rsidRPr="006039CC" w:rsidTr="00D76107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под диктовку слов и предложений, написание которых не расходится с их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произношением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2C264B" w:rsidRDefault="002C264B" w:rsidP="00D76107">
            <w:pPr>
              <w:rPr>
                <w:sz w:val="16"/>
                <w:szCs w:val="16"/>
                <w:lang w:val="ru-RU"/>
              </w:rPr>
            </w:pPr>
            <w:r w:rsidRPr="002C264B">
              <w:rPr>
                <w:sz w:val="16"/>
                <w:szCs w:val="16"/>
                <w:lang w:val="ru-RU"/>
              </w:rPr>
              <w:t>09.12-21.12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букву», направленное на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различение букв, имеющих оптическое и кинетическое сходство;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/139380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templates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/1992107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templates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/1190255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/2747338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/303631</w:t>
            </w:r>
          </w:p>
        </w:tc>
      </w:tr>
    </w:tbl>
    <w:p w:rsidR="004D0241" w:rsidRPr="004D0241" w:rsidRDefault="004D0241" w:rsidP="004D0241">
      <w:pPr>
        <w:autoSpaceDE w:val="0"/>
        <w:autoSpaceDN w:val="0"/>
        <w:spacing w:after="0" w:line="14" w:lineRule="exact"/>
        <w:rPr>
          <w:lang w:val="ru-RU"/>
        </w:rPr>
      </w:pPr>
    </w:p>
    <w:p w:rsidR="004D0241" w:rsidRPr="004D0241" w:rsidRDefault="004D0241" w:rsidP="004D0241">
      <w:pPr>
        <w:rPr>
          <w:lang w:val="ru-RU"/>
        </w:rPr>
        <w:sectPr w:rsidR="004D0241" w:rsidRPr="004D0241">
          <w:pgSz w:w="16840" w:h="11900"/>
          <w:pgMar w:top="284" w:right="640" w:bottom="10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0241" w:rsidRPr="004D0241" w:rsidRDefault="004D0241" w:rsidP="004D024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2366"/>
        <w:gridCol w:w="1236"/>
        <w:gridCol w:w="4336"/>
      </w:tblGrid>
      <w:tr w:rsidR="004D0241" w:rsidRPr="006039CC" w:rsidTr="00D76107">
        <w:trPr>
          <w:trHeight w:hRule="exact" w:val="18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2C264B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21.12-10.01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диктовку слов и предложений, состоящих из трёх — пяти слов со звуками в сильной позиции; Работа в парах: соотнесение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одних и тех же слов,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написан​ных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печатным и письменным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шрифтом;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/2751025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/274373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/2751009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/2750815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/1892454</w:t>
            </w:r>
          </w:p>
        </w:tc>
      </w:tr>
      <w:tr w:rsidR="004D0241" w:rsidRPr="006039CC" w:rsidTr="00D76107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80" w:after="0" w:line="245" w:lineRule="auto"/>
              <w:ind w:right="144"/>
              <w:jc w:val="center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11.01-18.11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80" w:after="0" w:line="254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письменными буквами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слова/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предло​жения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/короткого текста, написанного печатными буквами;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в процессе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совместного обсуждения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алгорит​ма списывания;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80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/107607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/278425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/203862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/11818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/1803176</w:t>
            </w:r>
          </w:p>
        </w:tc>
      </w:tr>
      <w:tr w:rsidR="004D0241" w:rsidRPr="006039CC" w:rsidTr="00D7610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19.01-26.01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списывание и запись под диктовку с применением изученных правил;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/4476232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/2259796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/104142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templates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/466384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/175258</w:t>
            </w:r>
          </w:p>
        </w:tc>
      </w:tr>
      <w:tr w:rsidR="004D0241" w:rsidRPr="006039CC" w:rsidTr="00D76107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применением: обозначение гласных после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шипящих в сочетаниях </w:t>
            </w:r>
            <w:r w:rsidRPr="004D02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27.01-08.02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предложения, составленного из набора слов, с правильным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оформлением начала и конца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предложе​ния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 соблюдением пробелов между словами;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/4624452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/192613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/3447455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/7572757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/2169406</w:t>
            </w:r>
          </w:p>
        </w:tc>
      </w:tr>
      <w:tr w:rsidR="004D0241" w:rsidRPr="006039CC" w:rsidTr="00D7610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ч</w:t>
            </w:r>
            <w:r w:rsidRPr="004D02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ща, чу, щу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09.02-28.02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буквосо​</w:t>
            </w:r>
            <w:r w:rsidRPr="004D024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четаниями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жи, ши, ча, ща, чу, щу;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выписывание из текста слов с буквосочетания​ ми ча, ща, чу, щу, жи, ши;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2" w:lineRule="auto"/>
              <w:ind w:right="1440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/199425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/69911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/120630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/48872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/54081</w:t>
            </w:r>
          </w:p>
        </w:tc>
      </w:tr>
      <w:tr w:rsidR="004D0241" w:rsidRPr="006039CC" w:rsidTr="00D7610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01.03-09.03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 с обязательным объяснением случаев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употребления заглавной буквы;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/291102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/17445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/12113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/119782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/12113</w:t>
            </w:r>
          </w:p>
        </w:tc>
      </w:tr>
      <w:tr w:rsidR="004D0241" w:rsidTr="00D76107">
        <w:trPr>
          <w:trHeight w:hRule="exact" w:val="14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10.03-22.03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проблемной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«Что делать;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если строка заканчивается; а слово не входит?»;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введение знака переноса;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сообщение правила переноса слов (первичное знакомство);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2" w:lineRule="auto"/>
              <w:ind w:right="144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https://uchebnik.mos.ru/material/app/45043 https://uchebnik.mos.ru/material/app/295450 https://uchebnik.mos.ru/material/app/67437 https://uchebnik.mos.ru/material/app/50018 https://uchebnik.mos.ru/material/app/37611</w:t>
            </w:r>
          </w:p>
        </w:tc>
      </w:tr>
    </w:tbl>
    <w:p w:rsidR="004D0241" w:rsidRDefault="004D0241" w:rsidP="004D0241">
      <w:pPr>
        <w:autoSpaceDE w:val="0"/>
        <w:autoSpaceDN w:val="0"/>
        <w:spacing w:after="0" w:line="14" w:lineRule="exact"/>
      </w:pPr>
    </w:p>
    <w:p w:rsidR="004D0241" w:rsidRDefault="004D0241" w:rsidP="004D0241">
      <w:pPr>
        <w:sectPr w:rsidR="004D0241">
          <w:pgSz w:w="16840" w:h="11900"/>
          <w:pgMar w:top="284" w:right="640" w:bottom="6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0241" w:rsidRDefault="004D0241" w:rsidP="004D024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2366"/>
        <w:gridCol w:w="1236"/>
        <w:gridCol w:w="4336"/>
      </w:tblGrid>
      <w:tr w:rsidR="004D0241" w:rsidRPr="006039CC" w:rsidTr="00D7610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23.03-30.03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предложения, составленного из набора слов, с правильным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оформлением начала и конца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предложе​ния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 соблюдением пробелов между словами;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/172917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/5030862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/8932949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/6860737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/32982</w:t>
            </w:r>
          </w:p>
        </w:tc>
      </w:tr>
      <w:tr w:rsidR="004D0241" w:rsidTr="00D76107">
        <w:trPr>
          <w:trHeight w:hRule="exact" w:val="350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</w:tr>
      <w:tr w:rsidR="004D0241" w:rsidTr="00D76107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4D0241" w:rsidRPr="006039CC" w:rsidTr="00D7610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4D02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:rsidR="004D0241" w:rsidTr="00D76107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</w:t>
            </w:r>
          </w:p>
          <w:p w:rsidR="004D0241" w:rsidRPr="004D0241" w:rsidRDefault="004D0241" w:rsidP="00D76107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целей и ситуаций общения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31.03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на тему «Язык—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едство общения людей»; Учебный диалог «Можно ли общаться без помощи языка?»; Коллективное формулирование вывода о языке как основном средстве человеческого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https://uchebnik.mos.ru/material_view/lesson_templates/1948601 https://uchebnik.mos.ru/material_view/atomic_objects/84896 https://uchebnik.mos.ru/material_view/atomic_objects/679484 https://uchebnik.mos.ru/material_view/atomic_objects/679483 https://uchebnik.mos.ru/material_view/atomic_objects/679482</w:t>
            </w:r>
          </w:p>
        </w:tc>
      </w:tr>
      <w:tr w:rsidR="004D0241" w:rsidTr="00D7610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</w:tr>
      <w:tr w:rsidR="004D0241" w:rsidTr="00D7610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  <w:tr w:rsidR="004D0241" w:rsidTr="00D7610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различение. Ударение в слове. Гласные ударные и безударные.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 и мягкие согласные звуки, их различение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04.04-05.04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«Что мы знаем о звуках русского языка», в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ходе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которой актуализируются знания,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приобретённые в период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обучения грамоте;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https://uchebnik.mos.ru/material_view/atomic_objects/1748863 https://uchebnik.mos.ru/material_view/atomic_objects/612411 https://uchebnik.mos.ru/material_view/atomic_objects/323616 https://uchebnik.mos.ru/material/app/18251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https://uchebnik.mos.ru/material_view/test_specifications/45122</w:t>
            </w:r>
          </w:p>
        </w:tc>
      </w:tr>
      <w:tr w:rsidR="004D0241" w:rsidRPr="006039CC" w:rsidTr="00D76107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0" w:lineRule="auto"/>
              <w:ind w:left="72"/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4D02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4D02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Шипящие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06.04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группировка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 по заданному основанию; Комментированное выполнение задания: оценивание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правильности предложенной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характеристики звука,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нахож​</w:t>
            </w:r>
            <w:r w:rsidRPr="004D024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дение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допущенных при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характеристике ошибок;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/76567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/60849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/3978662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/130754052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/2418080</w:t>
            </w:r>
          </w:p>
        </w:tc>
      </w:tr>
      <w:tr w:rsidR="004D0241" w:rsidTr="00D7610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07.04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буквенный состав слов»;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ходе диалога формулируются выводы;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 возможных соотношениях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звукового и буквенного состава слов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https://uchebnik.mos.ru/material/app/130998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https://uchebnik.mos.ru/material/app/119345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https://uchebnik.mos.ru/material_view/atomic_objects/7391004 https://uchebnik.mos.ru/material/app/147162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https://uchebnik.mos.ru/material/app/90581</w:t>
            </w:r>
          </w:p>
        </w:tc>
      </w:tr>
      <w:tr w:rsidR="004D0241" w:rsidTr="00D7610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</w:tr>
      <w:tr w:rsidR="004D0241" w:rsidTr="00D7610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</w:tbl>
    <w:p w:rsidR="004D0241" w:rsidRDefault="004D0241" w:rsidP="004D0241">
      <w:pPr>
        <w:autoSpaceDE w:val="0"/>
        <w:autoSpaceDN w:val="0"/>
        <w:spacing w:after="0" w:line="14" w:lineRule="exact"/>
      </w:pPr>
    </w:p>
    <w:p w:rsidR="004D0241" w:rsidRDefault="004D0241" w:rsidP="004D0241">
      <w:pPr>
        <w:sectPr w:rsidR="004D0241">
          <w:pgSz w:w="16840" w:h="11900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0241" w:rsidRDefault="004D0241" w:rsidP="004D024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2366"/>
        <w:gridCol w:w="1236"/>
        <w:gridCol w:w="4336"/>
      </w:tblGrid>
      <w:tr w:rsidR="004D0241" w:rsidRPr="006039CC" w:rsidTr="00D76107">
        <w:trPr>
          <w:trHeight w:hRule="exact" w:val="22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 и буква. Различение звуков и букв.</w:t>
            </w:r>
          </w:p>
          <w:p w:rsidR="004D0241" w:rsidRPr="004D0241" w:rsidRDefault="004D0241" w:rsidP="00D76107">
            <w:pPr>
              <w:autoSpaceDE w:val="0"/>
              <w:autoSpaceDN w:val="0"/>
              <w:spacing w:before="20" w:after="0" w:line="245" w:lineRule="auto"/>
              <w:ind w:right="288"/>
              <w:jc w:val="center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Обозначение на письме твёрдости согласных звуков буквами </w:t>
            </w:r>
            <w:r w:rsidRPr="004D02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4D02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4D0241" w:rsidRPr="004D0241" w:rsidRDefault="004D0241" w:rsidP="00D76107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Обозначение на письме мягкости согласных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 буквами </w:t>
            </w:r>
            <w:r w:rsidRPr="004D02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 w:rsidRPr="004D02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Мягкий знак как показатель мягкости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18.04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разным соотношением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количества звуков и букв для каждой из трёх колонок: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звуков равно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количеству букв, количество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 меньше количества букв, количество звуков больше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количества букв;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/23050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templates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/1054349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templates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/1924383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/220953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/127224085</w:t>
            </w:r>
          </w:p>
        </w:tc>
      </w:tr>
      <w:tr w:rsidR="004D0241" w:rsidRPr="006039CC" w:rsidTr="00D7610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соотношения звукового и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19.04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 w:right="500"/>
              <w:jc w:val="both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объяс​нение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/2147027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/5629810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/5956324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/45107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/55445</w:t>
            </w:r>
          </w:p>
        </w:tc>
      </w:tr>
      <w:tr w:rsidR="004D0241" w:rsidRPr="006039CC" w:rsidTr="00D7610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небуквенных графических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20.04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слов; с правильным оформлением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начала и конца предложения; с соблюдением пробелов между словами;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/2118019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/16175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/3335839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/1784438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/11818</w:t>
            </w:r>
          </w:p>
        </w:tc>
      </w:tr>
      <w:tr w:rsidR="004D0241" w:rsidRPr="006039CC" w:rsidTr="00D7610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 алфавита для упорядочения списка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21.04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а-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​соревнование «Повтори алфавит»;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упражнения «Запиши слова по алфавиту»;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/103497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test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specifications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/280162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/10105395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/120544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/9648599</w:t>
            </w:r>
          </w:p>
        </w:tc>
      </w:tr>
      <w:tr w:rsidR="004D0241" w:rsidTr="00D7610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</w:tr>
      <w:tr w:rsidR="004D0241" w:rsidTr="00D7610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:rsidR="004D0241" w:rsidTr="00D76107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25.04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диалог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«На какие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могут отвечать слова?»; Наблюдение за словами,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отвечающими на вопросы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«кто?», «что?»;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https://uchebnik.mos.ru/material_view/lesson_templates/997206 https://uchebnik.mos.ru/material_view/atomic_objects/244047 https://uchebnik.mos.ru/material_view/lesson_templates/165862 https://uchebnik.mos.ru/material_view/atomic_objects/244014 https://uchebnik.mos.ru/material_view/lesson_templates/1992107</w:t>
            </w:r>
          </w:p>
        </w:tc>
      </w:tr>
    </w:tbl>
    <w:p w:rsidR="004D0241" w:rsidRDefault="004D0241" w:rsidP="004D0241">
      <w:pPr>
        <w:autoSpaceDE w:val="0"/>
        <w:autoSpaceDN w:val="0"/>
        <w:spacing w:after="0" w:line="14" w:lineRule="exact"/>
      </w:pPr>
    </w:p>
    <w:p w:rsidR="004D0241" w:rsidRDefault="004D0241" w:rsidP="004D0241">
      <w:pPr>
        <w:sectPr w:rsidR="004D024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0241" w:rsidRDefault="004D0241" w:rsidP="004D024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2366"/>
        <w:gridCol w:w="1236"/>
        <w:gridCol w:w="4336"/>
      </w:tblGrid>
      <w:tr w:rsidR="004D0241" w:rsidTr="00D76107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26.04.-28.04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группировки слов по заданному признаку: отвечают на вопрос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«ч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то?» / отвечают на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вопрос«кто?»;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отвечающими на вопросы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«какой?», «какая?», «какое?»,«какие?»;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нахождение в тексте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 по заданным основаниям, например поиск слов,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отвечающих на вопрос «какая?»; Наблюдение за словами,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отвечающими на вопросы «что делать?», «что сделать?»;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https://uchebnik.mos.ru/material_view/atomic_objects/3936861 https://uchebnik.mos.ru/material/app/192054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https://uchebnik.mos.ru/material_view/atomic_objects/2116809 https://uchebnik.mos.ru/material/app/321338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https://uchebnik.mos.ru/material/app/46997</w:t>
            </w:r>
          </w:p>
        </w:tc>
      </w:tr>
      <w:tr w:rsidR="004D0241" w:rsidRPr="006039CC" w:rsidTr="00D7610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0A4762" w:rsidRDefault="000A4762" w:rsidP="00D76107">
            <w:pPr>
              <w:rPr>
                <w:sz w:val="16"/>
                <w:szCs w:val="16"/>
                <w:lang w:val="ru-RU"/>
              </w:rPr>
            </w:pPr>
            <w:r w:rsidRPr="000A4762">
              <w:rPr>
                <w:sz w:val="16"/>
                <w:szCs w:val="16"/>
                <w:lang w:val="ru-RU"/>
              </w:rPr>
              <w:t>02.05-03.05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отработка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умения задавать к приведённым словам вопросы «что делать?»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что сделать?»;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в тексте слов по заданному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основанию, например слов,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отвечающих на вопрос «что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делает?»;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/8761208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/8761208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templates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/1948762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/256546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/213767</w:t>
            </w:r>
          </w:p>
        </w:tc>
      </w:tr>
      <w:tr w:rsidR="004D0241" w:rsidTr="00D76107">
        <w:trPr>
          <w:trHeight w:hRule="exact" w:val="350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</w:tr>
      <w:tr w:rsidR="004D0241" w:rsidTr="00D7610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  <w:tr w:rsidR="004D0241" w:rsidTr="00D76107">
        <w:trPr>
          <w:trHeight w:hRule="exact" w:val="17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 w:right="142"/>
              <w:jc w:val="both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51124A" w:rsidRDefault="000A4762" w:rsidP="00D76107">
            <w:pPr>
              <w:rPr>
                <w:sz w:val="16"/>
                <w:szCs w:val="16"/>
                <w:lang w:val="ru-RU"/>
              </w:rPr>
            </w:pPr>
            <w:r w:rsidRPr="0051124A">
              <w:rPr>
                <w:sz w:val="16"/>
                <w:szCs w:val="16"/>
                <w:lang w:val="ru-RU"/>
              </w:rPr>
              <w:t>04.05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предло​</w:t>
            </w:r>
            <w:r w:rsidRPr="004D024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преобразовывать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информацию, полученную из схемы: составлять предложения, соответствующие схеме,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учётом знаков препинания в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конце схемы;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https://uchebnik.mos.ru/material/app/256778 https://uchebnik.mos.ru/material/app/283192 https://uchebnik.mos.ru/material/app/324511 https://uchebnik.mos.ru/material/app/320887 https://uchebnik.mos.ru/material/app/215958</w:t>
            </w:r>
          </w:p>
        </w:tc>
      </w:tr>
      <w:tr w:rsidR="004D0241" w:rsidRPr="006039CC" w:rsidTr="00D7610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51124A" w:rsidRDefault="000A4762" w:rsidP="00D76107">
            <w:pPr>
              <w:rPr>
                <w:sz w:val="16"/>
                <w:szCs w:val="16"/>
                <w:lang w:val="ru-RU"/>
              </w:rPr>
            </w:pPr>
            <w:r w:rsidRPr="0051124A">
              <w:rPr>
                <w:sz w:val="16"/>
                <w:szCs w:val="16"/>
                <w:lang w:val="ru-RU"/>
              </w:rPr>
              <w:t>05.05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составление предложения из набора слов;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/400408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/22841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/283107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/70481 </w:t>
            </w:r>
            <w:r w:rsidRPr="004D02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/1389859</w:t>
            </w:r>
          </w:p>
        </w:tc>
      </w:tr>
      <w:tr w:rsidR="004D0241" w:rsidTr="00D76107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51124A" w:rsidRDefault="0051124A" w:rsidP="00D7610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06.05-10</w:t>
            </w:r>
            <w:r w:rsidRPr="0051124A">
              <w:rPr>
                <w:sz w:val="16"/>
                <w:szCs w:val="16"/>
                <w:lang w:val="ru-RU"/>
              </w:rPr>
              <w:t>.05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восстановление предложения в процессе выбора нужной формы слова, данного в скобках;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https://uchebnik.mos.ru/material/app/15629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https://uchebnik.mos.ru/material/app/26154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https://uchebnik.mos.ru/material_view/atomic_objects/1786347 https://uchebnik.mos.ru/material_view/atomic_objects/1786160 https://uchebnik.mos.ru/material/app/89002</w:t>
            </w:r>
          </w:p>
        </w:tc>
      </w:tr>
    </w:tbl>
    <w:p w:rsidR="004D0241" w:rsidRDefault="004D0241" w:rsidP="004D0241">
      <w:pPr>
        <w:autoSpaceDE w:val="0"/>
        <w:autoSpaceDN w:val="0"/>
        <w:spacing w:after="0" w:line="14" w:lineRule="exact"/>
      </w:pPr>
    </w:p>
    <w:p w:rsidR="004D0241" w:rsidRDefault="004D0241" w:rsidP="004D0241">
      <w:pPr>
        <w:sectPr w:rsidR="004D0241">
          <w:pgSz w:w="16840" w:h="11900"/>
          <w:pgMar w:top="284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0241" w:rsidRDefault="004D0241" w:rsidP="004D024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2366"/>
        <w:gridCol w:w="1236"/>
        <w:gridCol w:w="4336"/>
      </w:tblGrid>
      <w:tr w:rsidR="004D0241" w:rsidRPr="006039CC" w:rsidTr="00D7610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51124A" w:rsidRDefault="0051124A" w:rsidP="00D7610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</w:t>
            </w:r>
            <w:r w:rsidRPr="0051124A">
              <w:rPr>
                <w:sz w:val="16"/>
                <w:szCs w:val="16"/>
                <w:lang w:val="ru-RU"/>
              </w:rPr>
              <w:t>.05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картинками и 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2" w:lineRule="auto"/>
              <w:ind w:right="1440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/17761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/270425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/64930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/140322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/298828</w:t>
            </w:r>
          </w:p>
        </w:tc>
      </w:tr>
      <w:tr w:rsidR="004D0241" w:rsidTr="00D76107">
        <w:trPr>
          <w:trHeight w:hRule="exact" w:val="350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</w:tr>
      <w:tr w:rsidR="004D0241" w:rsidTr="00D76107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4D0241" w:rsidTr="00D76107">
        <w:trPr>
          <w:trHeight w:hRule="exact" w:val="4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слов в предложении;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прописная буква в начале предложения и в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именах собственных: в именах и фамилиях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людей, кличках животных;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перенос слов (без учёта морфемного членения слова);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гласные после шипящих в сочетаниях </w:t>
            </w:r>
            <w:r w:rsidRPr="004D02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r w:rsidRPr="004D02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ча, ща, чу, щу;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r w:rsidRPr="004D02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чк, чн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слова с непроверяемыми гласными и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согласными (перечень слов в орфографическом словаре учебника);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знаки препинания в конце предложения: точка, вопросительный и восклицательный 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51124A" w:rsidRDefault="0051124A" w:rsidP="00D7610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12.05-18</w:t>
            </w:r>
            <w:r w:rsidRPr="0051124A">
              <w:rPr>
                <w:sz w:val="16"/>
                <w:szCs w:val="16"/>
                <w:lang w:val="ru-RU"/>
              </w:rPr>
              <w:t>.05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сходными по звучанию, но </w:t>
            </w:r>
            <w:r w:rsidRPr="004D0241">
              <w:rPr>
                <w:lang w:val="ru-RU"/>
              </w:rPr>
              <w:br/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различ​ными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написанию,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причин возможной ошибки при записи этих слов; Комментированное выполнение задания: выявление места в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слове, где можно допустить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ошибку;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Беседа, актуализирующая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последовательность действий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 списывании;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правильности и аккуратности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списывания;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в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текстах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соб​</w:t>
            </w:r>
            <w:r w:rsidRPr="004D024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ственных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имён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выводов,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сделанных выводов с формулировкой правила в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учебнике;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https://uchebnik.mos.ru/material/app/109891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https://uchebnik.mos.ru/material/app/183864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https://uchebnik.mos.ru/material_view/atomic_objects/2169400 https://uchebnik.mos.ru/material_view/atomic_objects/416006 https://uchebnik.mos.ru/material_view/atomic_objects/4172840</w:t>
            </w:r>
          </w:p>
        </w:tc>
      </w:tr>
      <w:tr w:rsidR="004D0241" w:rsidRPr="006039CC" w:rsidTr="00D76107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51124A" w:rsidRDefault="0051124A" w:rsidP="00D76107">
            <w:pPr>
              <w:rPr>
                <w:lang w:val="ru-RU"/>
              </w:rPr>
            </w:pPr>
            <w:r>
              <w:rPr>
                <w:lang w:val="ru-RU"/>
              </w:rPr>
              <w:t>17.05-19.05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предложений, включающих </w:t>
            </w:r>
            <w:r w:rsidRPr="004D0241">
              <w:rPr>
                <w:lang w:val="ru-RU"/>
              </w:rPr>
              <w:br/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собствен​ные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имена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существительные;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небольшой рассказ, включив в него определённое количество собственных имён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существительных;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26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/1810874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/1810895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/1810921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/1810941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view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atomic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objects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/1810921</w:t>
            </w:r>
          </w:p>
        </w:tc>
      </w:tr>
      <w:tr w:rsidR="004D0241" w:rsidTr="00D7610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</w:tr>
      <w:tr w:rsidR="004D0241" w:rsidTr="00D7610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</w:tbl>
    <w:p w:rsidR="004D0241" w:rsidRDefault="004D0241" w:rsidP="004D0241">
      <w:pPr>
        <w:autoSpaceDE w:val="0"/>
        <w:autoSpaceDN w:val="0"/>
        <w:spacing w:after="0" w:line="14" w:lineRule="exact"/>
      </w:pPr>
    </w:p>
    <w:p w:rsidR="004D0241" w:rsidRDefault="004D0241" w:rsidP="004D0241">
      <w:pPr>
        <w:sectPr w:rsidR="004D0241">
          <w:pgSz w:w="16840" w:h="11900"/>
          <w:pgMar w:top="284" w:right="640" w:bottom="10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0241" w:rsidRDefault="004D0241" w:rsidP="004D024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518"/>
        <w:gridCol w:w="528"/>
        <w:gridCol w:w="1106"/>
        <w:gridCol w:w="1140"/>
        <w:gridCol w:w="804"/>
        <w:gridCol w:w="2366"/>
        <w:gridCol w:w="1236"/>
        <w:gridCol w:w="4336"/>
      </w:tblGrid>
      <w:tr w:rsidR="004D0241" w:rsidTr="00D76107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51124A" w:rsidRDefault="0051124A" w:rsidP="00D76107">
            <w:pPr>
              <w:rPr>
                <w:sz w:val="16"/>
                <w:szCs w:val="16"/>
                <w:lang w:val="ru-RU"/>
              </w:rPr>
            </w:pPr>
            <w:r w:rsidRPr="0051124A">
              <w:rPr>
                <w:sz w:val="16"/>
                <w:szCs w:val="16"/>
                <w:lang w:val="ru-RU"/>
              </w:rPr>
              <w:t>19.05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изображены разные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ситуа​ции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 (приветствие,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прощание, извинение, благодар​</w:t>
            </w:r>
            <w:r w:rsidRPr="004D024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ность, обращение с просьбой), устное обсуждение этих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ситуаций, выбор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каждой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слов речевого этикета;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https://uchebnik.mos.ru/material_view/atomic_objects/1822344 https://uchebnik.mos.ru/material_view/atomic_objects/1822344?</w:t>
            </w:r>
          </w:p>
          <w:p w:rsidR="004D0241" w:rsidRDefault="004D0241" w:rsidP="00D76107">
            <w:pPr>
              <w:autoSpaceDE w:val="0"/>
              <w:autoSpaceDN w:val="0"/>
              <w:spacing w:before="20" w:after="0" w:line="245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menuReferrer=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catalogue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https://uchebnik.mos.ru/material_view/atomic_objects/1822342?</w:t>
            </w:r>
          </w:p>
          <w:p w:rsidR="004D0241" w:rsidRDefault="004D0241" w:rsidP="00D76107">
            <w:pPr>
              <w:autoSpaceDE w:val="0"/>
              <w:autoSpaceDN w:val="0"/>
              <w:spacing w:before="20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menuReferrer=catalogue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https://uchebnik.mos.ru/material_view/atomic_objects/1822344 https://uchebnik.mos.ru/material_view/lesson_templates/28033</w:t>
            </w:r>
          </w:p>
        </w:tc>
      </w:tr>
      <w:tr w:rsidR="004D0241" w:rsidTr="00D76107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51124A" w:rsidRDefault="0051124A" w:rsidP="00D76107">
            <w:pPr>
              <w:rPr>
                <w:sz w:val="16"/>
                <w:szCs w:val="16"/>
                <w:lang w:val="ru-RU"/>
              </w:rPr>
            </w:pPr>
            <w:r w:rsidRPr="0051124A">
              <w:rPr>
                <w:sz w:val="16"/>
                <w:szCs w:val="16"/>
                <w:lang w:val="ru-RU"/>
              </w:rPr>
              <w:t>22.05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которого обсуждаются ситуации общения, в которых выражается просьба, обосновывается выбор слов речевого этикета,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ситуации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выражения просьбы;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80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https://uchebnik.mos.ru/material/app/79056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https://uchebnik.mos.ru/material/app/312664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https://uchebnik.mos.ru/material/app/159422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https://uchebnik.mos.ru/material/app/219614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https://uchebnik.mos.ru/material_view/lesson_templates/437927</w:t>
            </w:r>
          </w:p>
        </w:tc>
      </w:tr>
      <w:tr w:rsidR="004D0241" w:rsidTr="00D7610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51124A" w:rsidRDefault="0051124A" w:rsidP="00D76107">
            <w:pPr>
              <w:rPr>
                <w:sz w:val="16"/>
                <w:szCs w:val="16"/>
                <w:lang w:val="ru-RU"/>
              </w:rPr>
            </w:pPr>
            <w:r w:rsidRPr="0051124A">
              <w:rPr>
                <w:sz w:val="16"/>
                <w:szCs w:val="16"/>
                <w:lang w:val="ru-RU"/>
              </w:rPr>
              <w:t>23.05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вежливого отказа с </w:t>
            </w:r>
            <w:r w:rsidRPr="004D0241">
              <w:rPr>
                <w:lang w:val="ru-RU"/>
              </w:rPr>
              <w:br/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исполь​зованием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опорных слов; Разыгрывание сценок,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отражающих ситуации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выражения просьбы, извинения, вежливого отказа;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https://uchebnik.mos.ru/material_view/atomic_objects/1822342 https://uchebnik.mos.ru/material_view/atomic_objects/1976593 https://uchebnik.mos.ru/material_view/lesson_templates/1928251 https://uchebnik.mos.ru/material_view/lesson_templates/58162 https://uchebnik.mos.ru/material_view/lesson_templates/418049</w:t>
            </w:r>
          </w:p>
        </w:tc>
      </w:tr>
      <w:tr w:rsidR="004D0241" w:rsidTr="00D76107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устного общения (чтение диалогов по ролям, просмотр видеоматериалов,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прослушивание аудиозаписи).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51124A" w:rsidRDefault="0051124A" w:rsidP="00D76107">
            <w:pPr>
              <w:rPr>
                <w:sz w:val="16"/>
                <w:szCs w:val="16"/>
                <w:lang w:val="ru-RU"/>
              </w:rPr>
            </w:pPr>
            <w:r w:rsidRPr="0051124A">
              <w:rPr>
                <w:sz w:val="16"/>
                <w:szCs w:val="16"/>
                <w:lang w:val="ru-RU"/>
              </w:rPr>
              <w:t>24.05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ситуации, содержащей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извинение, анализ данной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ситуации, выбор адекватных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выраже​ния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извинения; Комментированное выполнение задания: выбор из предло​</w:t>
            </w:r>
            <w:r w:rsidRPr="004D024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женного набора этикетных слов, соответствующих заданным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ситуациям общения;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https://uchebnik.mos.ru/material_view/lesson_templates/418049 https://uchebnik.mos.ru/material/app/25894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https://uchebnik.mos.ru/material_view/lesson_templates/1948601 https://uchebnik.mos.ru/material_view/lesson_templates/1095027 https://uchebnik.mos.ru/material_view/atomic_objects/8382446</w:t>
            </w:r>
          </w:p>
        </w:tc>
      </w:tr>
      <w:tr w:rsidR="004D0241" w:rsidTr="00D76107">
        <w:trPr>
          <w:trHeight w:hRule="exact" w:val="25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Овладение нормами речевого этикета в ситуациях учебного и бытового общения (приветствие,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51124A" w:rsidRDefault="0051124A" w:rsidP="00D76107">
            <w:pPr>
              <w:rPr>
                <w:sz w:val="16"/>
                <w:szCs w:val="16"/>
                <w:lang w:val="ru-RU"/>
              </w:rPr>
            </w:pPr>
            <w:r w:rsidRPr="0051124A">
              <w:rPr>
                <w:sz w:val="16"/>
                <w:szCs w:val="16"/>
                <w:lang w:val="ru-RU"/>
              </w:rPr>
              <w:t>25.05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дидактического текста с точки зрения наличия/отсутствия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необходимых элементов 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речево​</w:t>
            </w:r>
            <w:r w:rsidRPr="004D024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этикета в описанных в тексте ситуациях общения;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предложенных юмористиче​ских стихотворений с точки зрения соблюдения героями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стихотворений правил речевого этикета;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uchebnik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material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app</w:t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/214054?</w:t>
            </w:r>
          </w:p>
          <w:p w:rsidR="004D0241" w:rsidRDefault="004D0241" w:rsidP="00D76107">
            <w:pPr>
              <w:autoSpaceDE w:val="0"/>
              <w:autoSpaceDN w:val="0"/>
              <w:spacing w:before="20" w:after="0" w:line="245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menuReferrer=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catalogue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https://uchebnik.mos.ru/material_view/lesson_templates/58162?</w:t>
            </w:r>
          </w:p>
          <w:p w:rsidR="004D0241" w:rsidRDefault="004D0241" w:rsidP="00D76107">
            <w:pPr>
              <w:autoSpaceDE w:val="0"/>
              <w:autoSpaceDN w:val="0"/>
              <w:spacing w:before="20" w:after="0" w:line="245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menuReferrer=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catalogue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https://uchebnik.mos.ru/material_view/atomic_objects/896993?</w:t>
            </w:r>
          </w:p>
          <w:p w:rsidR="004D0241" w:rsidRDefault="004D0241" w:rsidP="00D76107">
            <w:pPr>
              <w:autoSpaceDE w:val="0"/>
              <w:autoSpaceDN w:val="0"/>
              <w:spacing w:before="20" w:after="0" w:line="245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menuReferrer=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catalogue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https://uchebnik.mos.ru/material_view/atomic_objects/1822342?</w:t>
            </w:r>
          </w:p>
          <w:p w:rsidR="004D0241" w:rsidRDefault="004D0241" w:rsidP="00D76107">
            <w:pPr>
              <w:autoSpaceDE w:val="0"/>
              <w:autoSpaceDN w:val="0"/>
              <w:spacing w:before="20" w:after="0" w:line="245" w:lineRule="auto"/>
              <w:ind w:left="72" w:right="144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menuReferrer=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catalogue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https://uchebnik.mos.ru/material_view/atomic_objects/1976593?</w:t>
            </w:r>
          </w:p>
          <w:p w:rsidR="004D0241" w:rsidRDefault="004D0241" w:rsidP="00D76107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menuReferrer=catalogue</w:t>
            </w:r>
          </w:p>
        </w:tc>
      </w:tr>
      <w:tr w:rsidR="004D0241" w:rsidTr="00D7610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</w:tr>
      <w:tr w:rsidR="004D0241" w:rsidTr="00D76107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</w:tr>
      <w:tr w:rsidR="004D0241" w:rsidTr="00D76107">
        <w:trPr>
          <w:trHeight w:hRule="exact" w:val="32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/>
        </w:tc>
      </w:tr>
    </w:tbl>
    <w:p w:rsidR="004D0241" w:rsidRDefault="004D0241" w:rsidP="004D0241">
      <w:pPr>
        <w:autoSpaceDE w:val="0"/>
        <w:autoSpaceDN w:val="0"/>
        <w:spacing w:after="0" w:line="14" w:lineRule="exact"/>
      </w:pPr>
    </w:p>
    <w:p w:rsidR="004D0241" w:rsidRDefault="004D0241" w:rsidP="004D0241">
      <w:pPr>
        <w:sectPr w:rsidR="004D0241">
          <w:pgSz w:w="16840" w:h="11900"/>
          <w:pgMar w:top="284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0241" w:rsidRDefault="004D0241" w:rsidP="004D0241">
      <w:pPr>
        <w:sectPr w:rsidR="004D0241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4D0241" w:rsidRDefault="004D0241" w:rsidP="004D0241">
      <w:pPr>
        <w:autoSpaceDE w:val="0"/>
        <w:autoSpaceDN w:val="0"/>
        <w:spacing w:after="78" w:line="220" w:lineRule="exact"/>
      </w:pPr>
    </w:p>
    <w:p w:rsidR="004D0241" w:rsidRDefault="004D0241" w:rsidP="004D024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708"/>
        <w:gridCol w:w="4253"/>
        <w:gridCol w:w="1417"/>
        <w:gridCol w:w="992"/>
        <w:gridCol w:w="993"/>
        <w:gridCol w:w="999"/>
        <w:gridCol w:w="1190"/>
      </w:tblGrid>
      <w:tr w:rsidR="004D0241" w:rsidTr="006039CC">
        <w:trPr>
          <w:trHeight w:hRule="exact" w:val="49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4D0241" w:rsidTr="006039CC">
        <w:trPr>
          <w:trHeight w:hRule="exact" w:val="776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41" w:rsidRDefault="004D0241" w:rsidP="00D76107"/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41" w:rsidRDefault="004D0241" w:rsidP="00D76107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Default="004D0241" w:rsidP="00D761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41" w:rsidRDefault="004D0241" w:rsidP="00D76107"/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241" w:rsidRDefault="004D0241" w:rsidP="00D76107"/>
        </w:tc>
      </w:tr>
      <w:tr w:rsidR="005D467E" w:rsidTr="006039CC">
        <w:trPr>
          <w:trHeight w:hRule="exact" w:val="72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Default="005D467E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Pr="005D467E" w:rsidRDefault="005D467E" w:rsidP="005D467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6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серией сюжетных картинок. Пропись.</w:t>
            </w:r>
          </w:p>
          <w:p w:rsidR="005D467E" w:rsidRPr="005D467E" w:rsidRDefault="005D467E" w:rsidP="005D467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6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Ориентировка на странице прописей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Default="005D467E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Default="005D467E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D467E" w:rsidTr="006039CC">
        <w:trPr>
          <w:trHeight w:hRule="exact" w:val="83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Default="005D467E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Pr="005D467E" w:rsidRDefault="005D467E" w:rsidP="005D467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6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небольших рассказов повествовательного характера по серии сюжетных картинок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Default="005D467E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Default="005D467E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D467E" w:rsidTr="006039CC">
        <w:trPr>
          <w:trHeight w:hRule="exact" w:val="70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Default="005D467E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Pr="00B15995" w:rsidRDefault="005D467E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небольших рассказов повествовательного характера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Default="005D467E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67E" w:rsidRDefault="005D467E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99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6053F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364E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Звуки речи. Интонационное выделение звука в слове. Определение частотного звука в </w:t>
            </w:r>
            <w:r w:rsidRPr="00B159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стихотворении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4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6053F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42243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.Называние слов с заданным звуком.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56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6053F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364E30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Дифференциация близких по акусти</w:t>
            </w:r>
            <w:proofErr w:type="gramStart"/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к-</w:t>
            </w:r>
            <w:proofErr w:type="gramEnd"/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артикуляционным признакам звуков</w:t>
            </w:r>
          </w:p>
          <w:p w:rsidR="00142243" w:rsidRPr="00B15995" w:rsidRDefault="00142243" w:rsidP="00364E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98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6053F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364E3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Установление последовательности звуков в слове и количества звуков., Сопоставление слов, </w:t>
            </w:r>
            <w:r w:rsidRPr="00B159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различающихся одним или несколькими звуками</w:t>
            </w:r>
            <w:proofErr w:type="gramStart"/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gramEnd"/>
            <w:r w:rsidRPr="00B159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gramStart"/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</w:t>
            </w:r>
            <w:proofErr w:type="gramEnd"/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азличающихся одним или несколькими звуками.</w:t>
            </w:r>
          </w:p>
          <w:p w:rsidR="00142243" w:rsidRPr="00B15995" w:rsidRDefault="00142243" w:rsidP="00364E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7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6053F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422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6053F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6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422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Особенность гласных звуков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605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. Особенность гласных звуков.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605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Различение  согласных звуков</w:t>
            </w:r>
            <w:r w:rsidRPr="00B159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4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места ударения.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6053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Различение гласных ударных и безударных.</w:t>
            </w:r>
          </w:p>
          <w:p w:rsidR="00142243" w:rsidRPr="002C264B" w:rsidRDefault="00142243" w:rsidP="001605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26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Ударный слог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70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2C264B" w:rsidRDefault="00142243" w:rsidP="001605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Твёрдость и мягкость согласных звуков как смыслоразличительная функция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7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605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 Твёрдость и мягкость согласных звуков как смыслоразличительная функция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4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Различение твёрдых и мягких согласных звуков.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4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Различение твёрдых и мягких согласных звуков.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7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422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 Твёрдость и мягкость согласных звуков как смыслоразличительная функция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43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422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Различение твёрдых и мягких согласных звуков.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70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BB10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Слог как минимальная произносительная </w:t>
            </w:r>
            <w:r w:rsidRPr="00B159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единица.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7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BB1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Слогообразующая функция </w:t>
            </w:r>
            <w:r w:rsidRPr="00B159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гласных звуков.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47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количества слогов в слове.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</w:tbl>
    <w:p w:rsidR="004D0241" w:rsidRDefault="004D0241" w:rsidP="004D0241">
      <w:pPr>
        <w:autoSpaceDE w:val="0"/>
        <w:autoSpaceDN w:val="0"/>
        <w:spacing w:after="0" w:line="14" w:lineRule="exact"/>
      </w:pPr>
    </w:p>
    <w:p w:rsidR="004D0241" w:rsidRDefault="004D0241" w:rsidP="004D0241">
      <w:pPr>
        <w:sectPr w:rsidR="004D0241">
          <w:pgSz w:w="11900" w:h="16840"/>
          <w:pgMar w:top="298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0241" w:rsidRDefault="004D0241" w:rsidP="004D024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526"/>
        <w:gridCol w:w="1276"/>
        <w:gridCol w:w="1134"/>
        <w:gridCol w:w="851"/>
        <w:gridCol w:w="999"/>
        <w:gridCol w:w="1190"/>
      </w:tblGrid>
      <w:tr w:rsidR="00142243" w:rsidTr="006039CC">
        <w:trPr>
          <w:trHeight w:hRule="exact" w:val="57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Деление слов на слоги (простые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однозначные случаи)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5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BB1010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Дифференциация парных по твёрдости </w:t>
            </w:r>
            <w:proofErr w:type="gramStart"/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—м</w:t>
            </w:r>
            <w:proofErr w:type="gramEnd"/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ягкости согласных звуков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60FA8" w:rsidRDefault="00E60FA8" w:rsidP="00D76107">
            <w:pPr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6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Дифференциация парных по звонкости — глухости звуков (без введения терминов «звонкость» «глухость»).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C1132" w:rsidRDefault="009C1132" w:rsidP="00D76107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BB1010" w:rsidTr="006039CC">
        <w:trPr>
          <w:trHeight w:hRule="exact" w:val="7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010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proofErr w:type="gramStart"/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Дифференциация парных по звонкости — глухости звуков (без введения терминов «звонкость»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010" w:rsidRDefault="00950028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010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010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010" w:rsidRDefault="009C1132" w:rsidP="00D76107">
            <w:pPr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6039CC" w:rsidTr="006039CC">
        <w:trPr>
          <w:trHeight w:hRule="exact" w:val="6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A7175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Развитие мелкой моторики пальцев и движения руки. Развитие умения ориентироваться на ространстве листа в тетради и на пространстве классной доски.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A7175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71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A7175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A7175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A7175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A7175" w:rsidRDefault="00142243" w:rsidP="00D76107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5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A7175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71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A7175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Развитие умения ориентироваться на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пространстве листа в тетради и на пространстве классной доски.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7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Развитие умения ориентироваться на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пространстве листа в тетради и на пространстве классной доски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6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42243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Усвоение гигиенических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требований, которые необходимо соблюдать во время письма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5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142243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Усвоение гигиенических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требований, которые необходимо соблюдать во время письма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7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Анализ начертаний письменных заглавных и строчных букв.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7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Анализ начертаний письменных заглавных и строчных букв.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7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Создание единства звука,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зрительного образа обозначающего его буквы и двигательного образа этой буквы.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7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Овладение начертанием письменных прописных и строчных букв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69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Овладение начертанием письменных прописных и строчных букв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68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B15995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71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Письмо букв, буквосочетаний, слогов, слов, предложений с соблюдением гигиенических норм.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01.11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6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Письмо букв, буквосочетаний, слогов, слов, предложений с соблюдением гигиенических норм.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02.11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2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B15995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Овладение разборчивым аккуратным письмом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03.11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2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Овладение разборчивым аккуратным письмом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6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B15995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Письмо под диктовку слов, написание которых не расходится с их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произношением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71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Письмо под диктовку слов, написание которых не расходится с их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произношением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58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B15995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Письмо под диктовку слов, написание которых не расходится с их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произношением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56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Письмо под диктовку слов и предложений, написание которых не расходится с их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произношением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Письмо под диктовку слов и предложений, написание которых не расходится с их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произношением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7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15995" w:rsidRDefault="00142243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Письмо под диктовку слов и предложений, написание которых не расходится с их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произношением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RPr="006039CC" w:rsidTr="006039CC">
        <w:trPr>
          <w:trHeight w:hRule="exact" w:val="5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48.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15995" w:rsidRDefault="005933E2" w:rsidP="00D76107">
            <w:pPr>
              <w:rPr>
                <w:sz w:val="24"/>
                <w:szCs w:val="24"/>
                <w:lang w:val="ru-RU"/>
              </w:rPr>
            </w:pP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Письмо под диктовку слов и предложений, написание которых не расходится с их </w:t>
            </w:r>
            <w:r w:rsidRPr="00B15995">
              <w:rPr>
                <w:sz w:val="24"/>
                <w:szCs w:val="24"/>
                <w:lang w:val="ru-RU"/>
              </w:rPr>
              <w:br/>
            </w:r>
            <w:r w:rsidRPr="00B15995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произношением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4D0241" w:rsidRDefault="005933E2" w:rsidP="002C264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RPr="006039CC" w:rsidTr="006039CC">
        <w:trPr>
          <w:trHeight w:hRule="exact" w:val="7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4D0241" w:rsidRDefault="005933E2" w:rsidP="002C264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RPr="006039CC" w:rsidTr="006039CC">
        <w:trPr>
          <w:trHeight w:hRule="exact" w:val="6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4D0241" w:rsidRDefault="005933E2" w:rsidP="002C264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RPr="006039CC" w:rsidTr="006039CC">
        <w:trPr>
          <w:trHeight w:hRule="exact" w:val="7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4D0241" w:rsidRDefault="005933E2" w:rsidP="002C264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RPr="006039CC" w:rsidTr="006039CC">
        <w:trPr>
          <w:trHeight w:hRule="exact" w:val="70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4D0241" w:rsidRDefault="005933E2" w:rsidP="002C264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RPr="006039CC" w:rsidTr="006039CC">
        <w:trPr>
          <w:trHeight w:hRule="exact" w:val="7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4D0241" w:rsidRDefault="005933E2" w:rsidP="002C264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RPr="006039CC" w:rsidTr="006039CC">
        <w:trPr>
          <w:trHeight w:hRule="exact" w:val="5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4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4D0241" w:rsidRDefault="005933E2" w:rsidP="002C264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</w:tbl>
    <w:p w:rsidR="004D0241" w:rsidRPr="005933E2" w:rsidRDefault="004D0241" w:rsidP="004D0241">
      <w:pPr>
        <w:rPr>
          <w:lang w:val="ru-RU"/>
        </w:rPr>
        <w:sectPr w:rsidR="004D0241" w:rsidRPr="005933E2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0241" w:rsidRPr="005933E2" w:rsidRDefault="004D0241" w:rsidP="004D024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526"/>
        <w:gridCol w:w="1276"/>
        <w:gridCol w:w="992"/>
        <w:gridCol w:w="993"/>
        <w:gridCol w:w="999"/>
        <w:gridCol w:w="1190"/>
      </w:tblGrid>
      <w:tr w:rsidR="005933E2" w:rsidTr="006039CC">
        <w:trPr>
          <w:trHeight w:hRule="exact" w:val="7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9044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/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Tr="006039CC">
        <w:trPr>
          <w:trHeight w:hRule="exact" w:val="55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9044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Tr="006039CC">
        <w:trPr>
          <w:trHeight w:hRule="exact" w:val="7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9044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/>
        </w:tc>
      </w:tr>
      <w:tr w:rsidR="005933E2" w:rsidRPr="006039CC" w:rsidTr="006039CC">
        <w:trPr>
          <w:trHeight w:hRule="exact" w:val="7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9044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1A7175" w:rsidRDefault="005933E2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RPr="006039CC" w:rsidTr="006039CC">
        <w:trPr>
          <w:trHeight w:hRule="exact" w:val="7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9044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142243" w:rsidRDefault="005933E2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Tr="006039CC">
        <w:trPr>
          <w:trHeight w:hRule="exact" w:val="69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9044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hAnsi="Times New Roman" w:cs="Times New Roman"/>
                <w:w w:val="97"/>
                <w:sz w:val="24"/>
                <w:szCs w:val="24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Tr="006039CC">
        <w:trPr>
          <w:trHeight w:hRule="exact" w:val="5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04466" w:rsidRDefault="005933E2" w:rsidP="00D761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BB1CBC" w:rsidTr="006039CC">
        <w:trPr>
          <w:trHeight w:hRule="exact" w:val="7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04466" w:rsidRDefault="00BB1CBC" w:rsidP="00D76107">
            <w:pPr>
              <w:rPr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BB1CBC">
            <w:pPr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2C264B"/>
        </w:tc>
      </w:tr>
      <w:tr w:rsidR="00BB1CBC" w:rsidRPr="006039CC" w:rsidTr="006039CC">
        <w:trPr>
          <w:trHeight w:hRule="exact" w:val="56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04466" w:rsidRDefault="00BB1CBC" w:rsidP="00D76107">
            <w:pPr>
              <w:rPr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BB1CBC">
            <w:pPr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1A7175" w:rsidRDefault="00BB1CBC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BB1CBC" w:rsidRPr="006039CC" w:rsidTr="006039CC">
        <w:trPr>
          <w:trHeight w:hRule="exact" w:val="7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04466" w:rsidRDefault="00BB1CBC" w:rsidP="00D76107">
            <w:pPr>
              <w:rPr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BB1CBC">
            <w:pPr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142243" w:rsidRDefault="00BB1CBC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BB1CBC" w:rsidTr="006039CC">
        <w:trPr>
          <w:trHeight w:hRule="exact" w:val="5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04466" w:rsidRDefault="00BB1CBC" w:rsidP="00D76107">
            <w:pPr>
              <w:rPr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BB1CBC" w:rsidTr="006039CC">
        <w:trPr>
          <w:trHeight w:hRule="exact" w:val="12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04466" w:rsidRDefault="00BB1CBC" w:rsidP="00D76107">
            <w:pPr>
              <w:rPr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правилами правописания и их </w:t>
            </w:r>
            <w:r w:rsidRPr="00904466">
              <w:rPr>
                <w:sz w:val="24"/>
                <w:szCs w:val="24"/>
                <w:lang w:val="ru-RU"/>
              </w:rPr>
              <w:br/>
            </w: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применением: обозначение гласных после шипящих в сочетаниях </w:t>
            </w:r>
            <w:r w:rsidRPr="0090446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жи, ши</w:t>
            </w: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2C26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BB1CBC" w:rsidTr="006039CC">
        <w:trPr>
          <w:trHeight w:hRule="exact" w:val="125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04466" w:rsidRDefault="00BB1CBC" w:rsidP="00D76107">
            <w:pPr>
              <w:rPr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правилами правописания и их </w:t>
            </w:r>
            <w:r w:rsidRPr="00904466">
              <w:rPr>
                <w:sz w:val="24"/>
                <w:szCs w:val="24"/>
                <w:lang w:val="ru-RU"/>
              </w:rPr>
              <w:br/>
            </w: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применением: обозначение гласных после шипящих в сочетаниях </w:t>
            </w:r>
            <w:r w:rsidRPr="0090446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жи, ши</w:t>
            </w: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BB1CBC" w:rsidRPr="006039CC" w:rsidTr="006039CC">
        <w:trPr>
          <w:trHeight w:hRule="exact" w:val="125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04466" w:rsidRDefault="00BB1CBC" w:rsidP="00D76107">
            <w:pPr>
              <w:rPr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правилами правописания и их </w:t>
            </w:r>
            <w:r w:rsidRPr="00904466">
              <w:rPr>
                <w:sz w:val="24"/>
                <w:szCs w:val="24"/>
                <w:lang w:val="ru-RU"/>
              </w:rPr>
              <w:br/>
            </w: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применением: обозначение гласных после шипящих в сочетаниях </w:t>
            </w:r>
            <w:r w:rsidRPr="0090446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жи, ши</w:t>
            </w: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1A7175" w:rsidRDefault="00BB1CBC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BB1CBC" w:rsidRPr="006039CC" w:rsidTr="006039CC">
        <w:trPr>
          <w:trHeight w:hRule="exact" w:val="115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04466" w:rsidRDefault="00BB1CBC" w:rsidP="00D76107">
            <w:pPr>
              <w:rPr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правилами правописания и их </w:t>
            </w:r>
            <w:r w:rsidRPr="00904466">
              <w:rPr>
                <w:sz w:val="24"/>
                <w:szCs w:val="24"/>
                <w:lang w:val="ru-RU"/>
              </w:rPr>
              <w:br/>
            </w: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применением: обозначение гласных после шипящих в сочетаниях </w:t>
            </w:r>
            <w:r w:rsidRPr="0090446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жи, ши</w:t>
            </w: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142243" w:rsidRDefault="00BB1CBC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BB1CBC" w:rsidTr="006039CC">
        <w:trPr>
          <w:trHeight w:hRule="exact" w:val="12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04466" w:rsidRDefault="00BB1CBC" w:rsidP="00D76107">
            <w:pPr>
              <w:rPr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правилами правописания и их </w:t>
            </w:r>
            <w:r w:rsidRPr="00904466">
              <w:rPr>
                <w:sz w:val="24"/>
                <w:szCs w:val="24"/>
                <w:lang w:val="ru-RU"/>
              </w:rPr>
              <w:br/>
            </w: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применением: обозначение гласных после шипящих в сочетаниях </w:t>
            </w:r>
            <w:r w:rsidRPr="0090446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жи, ши</w:t>
            </w: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BB1CBC" w:rsidTr="006039CC">
        <w:trPr>
          <w:trHeight w:hRule="exact" w:val="128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04466" w:rsidRDefault="00BB1CBC" w:rsidP="00D76107">
            <w:pPr>
              <w:rPr>
                <w:sz w:val="24"/>
                <w:szCs w:val="24"/>
                <w:lang w:val="ru-RU"/>
              </w:rPr>
            </w:pP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правилами правописания и их </w:t>
            </w:r>
            <w:r w:rsidRPr="00904466">
              <w:rPr>
                <w:sz w:val="24"/>
                <w:szCs w:val="24"/>
                <w:lang w:val="ru-RU"/>
              </w:rPr>
              <w:br/>
            </w: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применением: обозначение гласных после шипящих в сочетаниях </w:t>
            </w:r>
            <w:r w:rsidRPr="0090446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жи, ши</w:t>
            </w:r>
            <w:r w:rsidRPr="0090446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BB1CBC" w:rsidTr="006039CC">
        <w:trPr>
          <w:trHeight w:hRule="exact" w:val="7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D76107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ч</w:t>
            </w:r>
            <w:r w:rsidRPr="00977470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а, ща, чу, щу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BB1CBC" w:rsidTr="006039CC">
        <w:trPr>
          <w:trHeight w:hRule="exact" w:val="5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73.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D76107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ч</w:t>
            </w:r>
            <w:r w:rsidRPr="00977470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а, ща, чу, щу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BB1CBC" w:rsidRPr="006039CC" w:rsidTr="006039CC">
        <w:trPr>
          <w:trHeight w:hRule="exact" w:val="7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D76107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ч</w:t>
            </w:r>
            <w:r w:rsidRPr="00977470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а, ща, чу, щу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BB1CBC" w:rsidRDefault="00BB1CBC" w:rsidP="00D76107">
            <w:pPr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5933E2" w:rsidRDefault="00BB1CBC" w:rsidP="00D76107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</w:t>
            </w:r>
          </w:p>
        </w:tc>
      </w:tr>
      <w:tr w:rsidR="00BB1CBC" w:rsidTr="006039CC">
        <w:trPr>
          <w:trHeight w:hRule="exact" w:val="7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D76107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ч</w:t>
            </w:r>
            <w:r w:rsidRPr="00977470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а, ща, чу, щу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BB1CBC" w:rsidRPr="006039CC" w:rsidTr="006039CC">
        <w:trPr>
          <w:trHeight w:hRule="exact" w:val="71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D76107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ч</w:t>
            </w:r>
            <w:r w:rsidRPr="00977470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а, ща, чу, щу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5933E2" w:rsidRDefault="00BB1CBC" w:rsidP="00D76107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</w:t>
            </w:r>
          </w:p>
        </w:tc>
      </w:tr>
      <w:tr w:rsidR="00BB1CBC" w:rsidTr="006039CC">
        <w:trPr>
          <w:trHeight w:hRule="exact" w:val="5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D76107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ч</w:t>
            </w:r>
            <w:r w:rsidRPr="00977470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а, ща, чу, щу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BB1CBC" w:rsidTr="006039CC">
        <w:trPr>
          <w:trHeight w:hRule="exact" w:val="7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D76107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ч</w:t>
            </w:r>
            <w:r w:rsidRPr="00977470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а, ща, чу, щу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BB1CBC" w:rsidRPr="006039CC" w:rsidTr="006039CC">
        <w:trPr>
          <w:trHeight w:hRule="exact" w:val="7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977470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прописная буква в начале предложения.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5933E2" w:rsidRDefault="00BB1CBC" w:rsidP="00D76107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</w:t>
            </w:r>
          </w:p>
        </w:tc>
      </w:tr>
      <w:tr w:rsidR="00BB1CBC" w:rsidTr="006039CC">
        <w:trPr>
          <w:trHeight w:hRule="exact" w:val="9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977470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прописная буква в начале предложения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BB1CBC" w:rsidRPr="006039CC" w:rsidTr="006039CC">
        <w:trPr>
          <w:trHeight w:hRule="exact" w:val="128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D76107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142243" w:rsidRDefault="00BB1CBC" w:rsidP="00D76107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BB1CBC" w:rsidRPr="006039CC" w:rsidTr="006039CC">
        <w:trPr>
          <w:trHeight w:hRule="exact" w:val="9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D76107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прописная буква, в именах собственных (имена людей, клички животных)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142243" w:rsidRDefault="00BB1CBC" w:rsidP="00D76107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BB1CBC" w:rsidRPr="006039CC" w:rsidTr="006039CC">
        <w:trPr>
          <w:trHeight w:hRule="exact" w:val="9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D76107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прописная буква  в именах собственных (имена людей, клички животных)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142243" w:rsidRDefault="00BB1CBC" w:rsidP="00D76107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BB1CBC" w:rsidRPr="006039CC" w:rsidTr="006039CC">
        <w:trPr>
          <w:trHeight w:hRule="exact" w:val="12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977470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правилами правописания и их применением: перенос слов </w:t>
            </w:r>
            <w:proofErr w:type="gramStart"/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по</w:t>
            </w:r>
            <w:proofErr w:type="gramEnd"/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слога</w:t>
            </w:r>
            <w:proofErr w:type="gramEnd"/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Знакомство с правилами правописания и их применением: перенос слов по слогам без стечения согласных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142243" w:rsidRDefault="00BB1CBC" w:rsidP="00D76107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BB1CBC" w:rsidRPr="006039CC" w:rsidTr="006039CC">
        <w:trPr>
          <w:trHeight w:hRule="exact" w:val="9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77470" w:rsidRDefault="00BB1CBC" w:rsidP="00D76107">
            <w:pPr>
              <w:rPr>
                <w:sz w:val="24"/>
                <w:szCs w:val="24"/>
                <w:lang w:val="ru-RU"/>
              </w:rPr>
            </w:pPr>
            <w:r w:rsidRPr="0097747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Default="00BB1CBC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1CBC" w:rsidRPr="00142243" w:rsidRDefault="00BB1CBC" w:rsidP="00D76107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</w:tbl>
    <w:p w:rsidR="004D0241" w:rsidRPr="00142243" w:rsidRDefault="004D0241" w:rsidP="004D0241">
      <w:pPr>
        <w:autoSpaceDE w:val="0"/>
        <w:autoSpaceDN w:val="0"/>
        <w:spacing w:after="0" w:line="14" w:lineRule="exact"/>
        <w:rPr>
          <w:lang w:val="ru-RU"/>
        </w:rPr>
      </w:pPr>
    </w:p>
    <w:p w:rsidR="004D0241" w:rsidRPr="00142243" w:rsidRDefault="004D0241" w:rsidP="004D0241">
      <w:pPr>
        <w:rPr>
          <w:lang w:val="ru-RU"/>
        </w:rPr>
        <w:sectPr w:rsidR="004D0241" w:rsidRPr="00142243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0241" w:rsidRPr="00142243" w:rsidRDefault="004D0241" w:rsidP="004D024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66"/>
        <w:gridCol w:w="4536"/>
        <w:gridCol w:w="1276"/>
        <w:gridCol w:w="992"/>
        <w:gridCol w:w="993"/>
        <w:gridCol w:w="999"/>
        <w:gridCol w:w="1190"/>
      </w:tblGrid>
      <w:tr w:rsidR="00142243" w:rsidRPr="006039CC" w:rsidTr="006039CC">
        <w:trPr>
          <w:trHeight w:hRule="exact" w:val="10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F4336" w:rsidRDefault="00142243" w:rsidP="00D76107">
            <w:pPr>
              <w:rPr>
                <w:sz w:val="24"/>
                <w:szCs w:val="24"/>
                <w:lang w:val="ru-RU"/>
              </w:rPr>
            </w:pP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9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F4336" w:rsidRDefault="00142243" w:rsidP="00D76107">
            <w:pPr>
              <w:rPr>
                <w:sz w:val="24"/>
                <w:szCs w:val="24"/>
                <w:lang w:val="ru-RU"/>
              </w:rPr>
            </w:pP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9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F4336" w:rsidRDefault="00142243" w:rsidP="00D76107">
            <w:pPr>
              <w:rPr>
                <w:sz w:val="24"/>
                <w:szCs w:val="24"/>
                <w:lang w:val="ru-RU"/>
              </w:rPr>
            </w:pP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9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F4336" w:rsidRDefault="00142243" w:rsidP="00D76107">
            <w:pPr>
              <w:rPr>
                <w:sz w:val="24"/>
                <w:szCs w:val="24"/>
                <w:lang w:val="ru-RU"/>
              </w:rPr>
            </w:pP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6039CC">
        <w:trPr>
          <w:trHeight w:hRule="exact" w:val="9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F4336" w:rsidRDefault="00142243" w:rsidP="00D76107">
            <w:pPr>
              <w:rPr>
                <w:sz w:val="24"/>
                <w:szCs w:val="24"/>
                <w:lang w:val="ru-RU"/>
              </w:rPr>
            </w:pP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D76107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</w:t>
            </w:r>
          </w:p>
        </w:tc>
      </w:tr>
      <w:tr w:rsidR="00142243" w:rsidTr="006039CC">
        <w:trPr>
          <w:trHeight w:hRule="exact" w:val="10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F4336" w:rsidRDefault="00142243" w:rsidP="009F433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  <w:p w:rsidR="00142243" w:rsidRPr="009F4336" w:rsidRDefault="00142243" w:rsidP="009F4336">
            <w:pPr>
              <w:rPr>
                <w:lang w:val="ru-RU"/>
              </w:rPr>
            </w:pP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Осознание целей и ситуаций общения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7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F4336" w:rsidRDefault="00142243" w:rsidP="009F4336">
            <w:pPr>
              <w:rPr>
                <w:sz w:val="24"/>
                <w:szCs w:val="24"/>
                <w:lang w:val="ru-RU"/>
              </w:rPr>
            </w:pP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Звуки речи. Гласные и согласные звуки, их </w:t>
            </w:r>
            <w:r w:rsidRPr="009F4336">
              <w:rPr>
                <w:sz w:val="24"/>
                <w:szCs w:val="24"/>
                <w:lang w:val="ru-RU"/>
              </w:rPr>
              <w:br/>
            </w: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различение. Ударение в слове.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6039CC">
        <w:trPr>
          <w:trHeight w:hRule="exact" w:val="702"/>
        </w:trPr>
        <w:tc>
          <w:tcPr>
            <w:tcW w:w="5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F4336" w:rsidRDefault="00142243" w:rsidP="00D76107">
            <w:pPr>
              <w:rPr>
                <w:sz w:val="24"/>
                <w:szCs w:val="24"/>
                <w:lang w:val="ru-RU"/>
              </w:rPr>
            </w:pP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Гласные ударные и безударные. Твёрдые и мягкие согласные звуки, их различение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6039CC" w:rsidTr="006039CC">
        <w:trPr>
          <w:trHeight w:hRule="exact" w:val="100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F4336" w:rsidRDefault="00142243" w:rsidP="00D76107">
            <w:pPr>
              <w:rPr>
                <w:sz w:val="24"/>
                <w:szCs w:val="24"/>
              </w:rPr>
            </w:pP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Звонкие и глухие согласные звуки, их различение. Согласный звук</w:t>
            </w:r>
            <w:r w:rsidRPr="009F433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 xml:space="preserve"> [й’]</w:t>
            </w: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и гласный звук </w:t>
            </w:r>
            <w:r w:rsidRPr="009F433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[и]</w:t>
            </w: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. </w:t>
            </w: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Шипящие </w:t>
            </w:r>
            <w:r w:rsidRPr="009F433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</w:rPr>
              <w:t>[ж], [ш], [ч’], [щ’]</w:t>
            </w: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D76107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Tr="006039CC">
        <w:trPr>
          <w:trHeight w:hRule="exact" w:val="9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F4336" w:rsidRDefault="00142243" w:rsidP="00D76107">
            <w:pPr>
              <w:rPr>
                <w:sz w:val="24"/>
                <w:szCs w:val="24"/>
                <w:lang w:val="ru-RU"/>
              </w:rPr>
            </w:pPr>
            <w:r w:rsidRPr="009F433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Tr="006039CC">
        <w:trPr>
          <w:trHeight w:hRule="exact" w:val="4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A82FC8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Звук и буква. Различение звуков и букв.</w:t>
            </w:r>
          </w:p>
          <w:p w:rsidR="005933E2" w:rsidRPr="00A82FC8" w:rsidRDefault="005933E2" w:rsidP="00D76107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Tr="006039CC">
        <w:trPr>
          <w:trHeight w:hRule="exact" w:val="9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14224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Установление соотношения звукового и </w:t>
            </w:r>
            <w:r w:rsidRPr="00A82FC8">
              <w:rPr>
                <w:sz w:val="24"/>
                <w:szCs w:val="24"/>
                <w:lang w:val="ru-RU"/>
              </w:rPr>
              <w:br/>
            </w: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буквенного состава слова в словах типа стол, конь.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RPr="006039CC" w:rsidTr="006039CC">
        <w:trPr>
          <w:trHeight w:hRule="exact" w:val="9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142243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небуквенных графических </w:t>
            </w:r>
            <w:r w:rsidRPr="00A82FC8">
              <w:rPr>
                <w:sz w:val="24"/>
                <w:szCs w:val="24"/>
                <w:lang w:val="ru-RU"/>
              </w:rPr>
              <w:br/>
            </w: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средств: пробела между словами, знака переноса.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142243" w:rsidRDefault="005933E2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Tr="006039CC">
        <w:trPr>
          <w:trHeight w:hRule="exact" w:val="9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RPr="006039CC" w:rsidTr="006039CC">
        <w:trPr>
          <w:trHeight w:hRule="exact" w:val="4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Слово как единица языка (ознакомление).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142243" w:rsidRDefault="005933E2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Tr="006039CC">
        <w:trPr>
          <w:trHeight w:hRule="exact" w:val="4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Слово как единица языка (ознакомление).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/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/>
        </w:tc>
      </w:tr>
      <w:tr w:rsidR="005933E2" w:rsidTr="006039CC">
        <w:trPr>
          <w:trHeight w:hRule="exact" w:val="4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Слово как единица языка (ознакомление).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Tr="006039CC">
        <w:trPr>
          <w:trHeight w:hRule="exact" w:val="7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RPr="006039CC" w:rsidTr="006039CC">
        <w:trPr>
          <w:trHeight w:hRule="exact" w:val="71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142243" w:rsidRDefault="005933E2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Tr="006039CC">
        <w:trPr>
          <w:trHeight w:hRule="exact" w:val="6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Tr="006039CC">
        <w:trPr>
          <w:trHeight w:hRule="exact" w:val="71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RPr="006039CC" w:rsidTr="006039CC">
        <w:trPr>
          <w:trHeight w:hRule="exact" w:val="6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142243" w:rsidRDefault="005933E2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Tr="006039CC">
        <w:trPr>
          <w:trHeight w:hRule="exact" w:val="7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Tr="006039CC">
        <w:trPr>
          <w:trHeight w:hRule="exact" w:val="7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RPr="006039CC" w:rsidTr="006039CC">
        <w:trPr>
          <w:trHeight w:hRule="exact" w:val="7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02.03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142243" w:rsidRDefault="005933E2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Tr="006039CC">
        <w:trPr>
          <w:trHeight w:hRule="exact" w:val="71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RPr="006039CC" w:rsidTr="006039CC">
        <w:trPr>
          <w:trHeight w:hRule="exact" w:val="9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A82F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A82FC8" w:rsidRDefault="005933E2" w:rsidP="00D76107">
            <w:pPr>
              <w:rPr>
                <w:sz w:val="24"/>
                <w:szCs w:val="24"/>
                <w:lang w:val="ru-RU"/>
              </w:rPr>
            </w:pP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Предложение как единица языка (ознакомление). </w:t>
            </w:r>
            <w:proofErr w:type="gramStart"/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Слово, предложение</w:t>
            </w:r>
            <w:r w:rsidRPr="00A82FC8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</w:t>
            </w: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наблюдение над сходством</w:t>
            </w:r>
            <w:r w:rsidRPr="00A82FC8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A82FC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 различием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142243" w:rsidRDefault="005933E2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RPr="008562CF" w:rsidTr="006039CC">
        <w:trPr>
          <w:trHeight w:hRule="exact" w:val="4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8562CF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8562CF" w:rsidRDefault="005933E2" w:rsidP="0014224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8562CF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Default="005933E2" w:rsidP="002C26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5933E2" w:rsidRPr="006039CC" w:rsidTr="006039CC">
        <w:trPr>
          <w:trHeight w:hRule="exact" w:val="7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8562CF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8562CF" w:rsidRDefault="005933E2" w:rsidP="00A82FC8">
            <w:pPr>
              <w:autoSpaceDE w:val="0"/>
              <w:autoSpaceDN w:val="0"/>
              <w:spacing w:before="76" w:after="0" w:line="230" w:lineRule="auto"/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8562CF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142243" w:rsidRDefault="005933E2" w:rsidP="002C264B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5933E2" w:rsidRPr="006039CC" w:rsidTr="006039CC">
        <w:trPr>
          <w:trHeight w:hRule="exact" w:val="6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8562CF" w:rsidRDefault="005933E2" w:rsidP="00D7610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8562CF" w:rsidRDefault="005933E2" w:rsidP="00D76107">
            <w:pPr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8562CF" w:rsidRDefault="005933E2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8562CF" w:rsidRDefault="005933E2" w:rsidP="00D7610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950028" w:rsidRDefault="00950028" w:rsidP="00D7610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EC4ACC" w:rsidRDefault="00EC4ACC" w:rsidP="00D7610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33E2" w:rsidRPr="00142243" w:rsidRDefault="005933E2" w:rsidP="00D76107">
            <w:pPr>
              <w:rPr>
                <w:sz w:val="24"/>
                <w:szCs w:val="24"/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</w:tbl>
    <w:p w:rsidR="004D0241" w:rsidRPr="00142243" w:rsidRDefault="004D0241" w:rsidP="004D0241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:rsidR="004D0241" w:rsidRPr="00142243" w:rsidRDefault="004D0241" w:rsidP="004D0241">
      <w:pPr>
        <w:rPr>
          <w:sz w:val="24"/>
          <w:szCs w:val="24"/>
          <w:lang w:val="ru-RU"/>
        </w:rPr>
        <w:sectPr w:rsidR="004D0241" w:rsidRPr="00142243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0241" w:rsidRPr="00142243" w:rsidRDefault="004D0241" w:rsidP="004D0241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4952"/>
        <w:gridCol w:w="992"/>
        <w:gridCol w:w="992"/>
        <w:gridCol w:w="851"/>
        <w:gridCol w:w="999"/>
        <w:gridCol w:w="1190"/>
      </w:tblGrid>
      <w:tr w:rsidR="004D0241" w:rsidRPr="006039CC" w:rsidTr="008562CF">
        <w:trPr>
          <w:trHeight w:hRule="exact" w:val="7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8562CF" w:rsidRDefault="004D0241" w:rsidP="00D7610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8562CF" w:rsidRDefault="008562CF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8562CF" w:rsidRDefault="004D0241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950028" w:rsidRDefault="00950028" w:rsidP="00D7610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950028" w:rsidRDefault="00950028" w:rsidP="00D7610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EC4ACC" w:rsidRDefault="00EC4ACC" w:rsidP="00D7610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0241" w:rsidRPr="00142243" w:rsidRDefault="00142243" w:rsidP="00D76107">
            <w:pPr>
              <w:rPr>
                <w:sz w:val="24"/>
                <w:szCs w:val="24"/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Tr="008562C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8562CF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Рраздельное написание слов в предложении</w:t>
            </w:r>
            <w:r w:rsidRPr="008562CF">
              <w:rPr>
                <w:sz w:val="24"/>
                <w:szCs w:val="24"/>
                <w:lang w:val="ru-RU"/>
              </w:rPr>
              <w:br/>
            </w:r>
            <w:r w:rsidRPr="008562C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5D467E">
        <w:trPr>
          <w:trHeight w:hRule="exact" w:val="4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Рраздельное написание слов в предложении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8562CF">
        <w:trPr>
          <w:trHeight w:hRule="exact" w:val="7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Прописная буква в начале предложения и в именах собственных: в именах и фамилиях </w:t>
            </w:r>
            <w:r w:rsidRPr="008562CF">
              <w:rPr>
                <w:sz w:val="24"/>
                <w:szCs w:val="24"/>
                <w:lang w:val="ru-RU"/>
              </w:rPr>
              <w:br/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людей, кличках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8562CF">
        <w:trPr>
          <w:trHeight w:hRule="exact" w:val="64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Прописная буква в начале предложения и в именах собственных: в именах и фамилиях </w:t>
            </w:r>
            <w:r w:rsidRPr="008562CF">
              <w:rPr>
                <w:sz w:val="24"/>
                <w:szCs w:val="24"/>
                <w:lang w:val="ru-RU"/>
              </w:rPr>
              <w:br/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людей, кличках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6039CC" w:rsidTr="008562C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Перенос слов (без учёта морфемного членения слова)</w:t>
            </w:r>
            <w:r w:rsidRPr="008562CF">
              <w:rPr>
                <w:sz w:val="24"/>
                <w:szCs w:val="24"/>
                <w:lang w:val="ru-RU"/>
              </w:rPr>
              <w:br/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- гласные после шипящих в сочетаниях </w:t>
            </w:r>
            <w:r w:rsidRPr="008562CF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жи, ши</w:t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(в положении под ударением), </w:t>
            </w:r>
            <w:r w:rsidRPr="008562CF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ча, ща, чу, щу;</w:t>
            </w:r>
            <w:r w:rsidRPr="008562CF">
              <w:rPr>
                <w:sz w:val="24"/>
                <w:szCs w:val="24"/>
                <w:lang w:val="ru-RU"/>
              </w:rPr>
              <w:br/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- сочетания </w:t>
            </w:r>
            <w:r w:rsidRPr="008562CF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чк, чн</w:t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</w:t>
            </w:r>
            <w:r w:rsidRPr="008562C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8562CF" w:rsidTr="008562CF">
        <w:trPr>
          <w:trHeight w:hRule="exact" w:val="6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r w:rsidRPr="008562CF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жи, ши</w:t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(в положении под ударением), </w:t>
            </w:r>
            <w:r w:rsidRPr="008562CF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ча, ща, чу, щу;</w:t>
            </w:r>
            <w:r w:rsidRPr="008562CF">
              <w:rPr>
                <w:sz w:val="24"/>
                <w:szCs w:val="24"/>
                <w:lang w:val="ru-RU"/>
              </w:rPr>
              <w:br/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- сочетания </w:t>
            </w:r>
            <w:r w:rsidRPr="008562CF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чк, чн</w:t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</w:t>
            </w:r>
            <w:r w:rsidRPr="008562C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8562CF">
        <w:trPr>
          <w:trHeight w:hRule="exact" w:val="7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- Перенос слов (без учёта морфемного членения слова)</w:t>
            </w:r>
            <w:r w:rsidRPr="008562CF">
              <w:rPr>
                <w:sz w:val="24"/>
                <w:szCs w:val="24"/>
                <w:lang w:val="ru-RU"/>
              </w:rPr>
              <w:br/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- гласные после шипящих в сочетаниях </w:t>
            </w:r>
            <w:r w:rsidRPr="008562CF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жи, ши</w:t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(в положении под ударением), </w:t>
            </w:r>
            <w:r w:rsidRPr="008562CF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ча, ща, чу, щу;</w:t>
            </w:r>
            <w:r w:rsidRPr="008562CF">
              <w:rPr>
                <w:sz w:val="24"/>
                <w:szCs w:val="24"/>
                <w:lang w:val="ru-RU"/>
              </w:rPr>
              <w:br/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- сочетания </w:t>
            </w:r>
            <w:r w:rsidRPr="008562CF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чк, чн</w:t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;</w:t>
            </w:r>
            <w:r w:rsidRPr="008562CF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8562CF">
        <w:trPr>
          <w:trHeight w:hRule="exact" w:val="6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Слова с непроверяемыми гласными и </w:t>
            </w:r>
            <w:r w:rsidRPr="008562CF">
              <w:rPr>
                <w:sz w:val="24"/>
                <w:szCs w:val="24"/>
                <w:lang w:val="ru-RU"/>
              </w:rPr>
              <w:br/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согласными (перечень слов в орфографическом словаре учебника)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8562CF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8562CF">
        <w:trPr>
          <w:trHeight w:hRule="exact" w:val="7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6039CC" w:rsidTr="008562CF">
        <w:trPr>
          <w:trHeight w:hRule="exact" w:val="7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Слова с непроверяемыми гласными и </w:t>
            </w:r>
            <w:r w:rsidRPr="008562CF">
              <w:rPr>
                <w:sz w:val="24"/>
                <w:szCs w:val="24"/>
                <w:lang w:val="ru-RU"/>
              </w:rPr>
              <w:br/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согласными (перечень слов в орфографическом словаре учебника)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Tr="008562CF">
        <w:trPr>
          <w:trHeight w:hRule="exact" w:val="7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8562CF">
        <w:trPr>
          <w:trHeight w:hRule="exact" w:val="4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Усвоение алгоритма списывания текста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8562CF">
        <w:trPr>
          <w:trHeight w:hRule="exact" w:val="3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Усвоение алгоритма списывания текста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30.03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6039CC" w:rsidTr="008562CF">
        <w:trPr>
          <w:trHeight w:hRule="exact" w:val="3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Усвоение алгоритма списывания текста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Tr="005D467E">
        <w:trPr>
          <w:trHeight w:hRule="exact" w:val="6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5D467E">
        <w:trPr>
          <w:trHeight w:hRule="exact"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5D467E">
        <w:trPr>
          <w:trHeight w:hRule="exact" w:val="4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Текст как единица речи (ознакомление).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5D467E">
        <w:trPr>
          <w:trHeight w:hRule="exact" w:val="4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Текст как единица речи (ознакомление).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6039CC" w:rsidTr="005D467E">
        <w:trPr>
          <w:trHeight w:hRule="exact" w:val="7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Осознание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ситуации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общения: с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какой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целью, с кем и где происходит общение.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Tr="005D467E">
        <w:trPr>
          <w:trHeight w:hRule="exact" w:val="6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D76107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Осознание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ситуации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общения: с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какой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целью, с кем и где происходит общение.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5D467E">
        <w:trPr>
          <w:trHeight w:hRule="exact" w:val="11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5D467E" w:rsidRDefault="00142243" w:rsidP="00D76107">
            <w:pPr>
              <w:rPr>
                <w:sz w:val="24"/>
                <w:szCs w:val="24"/>
                <w:lang w:val="ru-RU"/>
              </w:rPr>
            </w:pP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устного общения (чтение диалогов по ролям, просмотр видеоматериалов, </w:t>
            </w:r>
            <w:r w:rsidRPr="005D467E">
              <w:rPr>
                <w:sz w:val="24"/>
                <w:szCs w:val="24"/>
                <w:lang w:val="ru-RU"/>
              </w:rPr>
              <w:br/>
            </w: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прослушивание аудиозаписи).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5D467E">
        <w:trPr>
          <w:trHeight w:hRule="exact" w:val="99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5D467E" w:rsidRDefault="00142243" w:rsidP="00D76107">
            <w:pPr>
              <w:rPr>
                <w:sz w:val="24"/>
                <w:szCs w:val="24"/>
                <w:lang w:val="ru-RU"/>
              </w:rPr>
            </w:pP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устного общения (чтение диалогов по ролям, просмотр видеоматериалов, </w:t>
            </w:r>
            <w:r w:rsidRPr="005D467E">
              <w:rPr>
                <w:sz w:val="24"/>
                <w:szCs w:val="24"/>
                <w:lang w:val="ru-RU"/>
              </w:rPr>
              <w:br/>
            </w: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прослушивание аудиозаписи).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5D467E">
        <w:trPr>
          <w:trHeight w:hRule="exact" w:val="9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5D467E" w:rsidRDefault="00142243" w:rsidP="00D76107">
            <w:pPr>
              <w:rPr>
                <w:sz w:val="24"/>
                <w:szCs w:val="24"/>
                <w:lang w:val="ru-RU"/>
              </w:rPr>
            </w:pP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устного общения (чтение диалогов по ролям, просмотр видеоматериалов, </w:t>
            </w:r>
            <w:r w:rsidRPr="005D467E">
              <w:rPr>
                <w:sz w:val="24"/>
                <w:szCs w:val="24"/>
                <w:lang w:val="ru-RU"/>
              </w:rPr>
              <w:br/>
            </w: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прослушивание аудиозаписи).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6039CC" w:rsidTr="005D467E">
        <w:trPr>
          <w:trHeight w:hRule="exact" w:val="7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141.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5D467E" w:rsidRDefault="00142243" w:rsidP="00D76107">
            <w:pPr>
              <w:rPr>
                <w:sz w:val="24"/>
                <w:szCs w:val="24"/>
                <w:lang w:val="ru-RU"/>
              </w:rPr>
            </w:pP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Овладение нормами речевого этикета в ситуациях учебного и бытового общения (приветствие, </w:t>
            </w:r>
            <w:r w:rsidRPr="005D467E">
              <w:rPr>
                <w:sz w:val="24"/>
                <w:szCs w:val="24"/>
                <w:lang w:val="ru-RU"/>
              </w:rPr>
              <w:br/>
            </w: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прощание, извинение, благодарность, обращение с просьбой)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Tr="005D467E">
        <w:trPr>
          <w:trHeight w:hRule="exact" w:val="7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5D467E" w:rsidRDefault="00142243" w:rsidP="00D76107">
            <w:pPr>
              <w:rPr>
                <w:sz w:val="24"/>
                <w:szCs w:val="24"/>
                <w:lang w:val="ru-RU"/>
              </w:rPr>
            </w:pP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Овладение нормами речевого этикета в ситуациях учебного и бытового общения (приветствие, </w:t>
            </w:r>
            <w:r w:rsidRPr="005D467E">
              <w:rPr>
                <w:sz w:val="24"/>
                <w:szCs w:val="24"/>
                <w:lang w:val="ru-RU"/>
              </w:rPr>
              <w:br/>
            </w: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прощание, извинение, благодарность, обращение с просьбой)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5D467E">
        <w:trPr>
          <w:trHeight w:hRule="exact" w:val="7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5D467E" w:rsidRDefault="00142243" w:rsidP="00D76107">
            <w:pPr>
              <w:rPr>
                <w:sz w:val="24"/>
                <w:szCs w:val="24"/>
                <w:lang w:val="ru-RU"/>
              </w:rPr>
            </w:pP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Овладение нормами речевого этикета в ситуациях учебного и бытового общения (приветствие, </w:t>
            </w:r>
            <w:r w:rsidRPr="005D467E">
              <w:rPr>
                <w:sz w:val="24"/>
                <w:szCs w:val="24"/>
                <w:lang w:val="ru-RU"/>
              </w:rPr>
              <w:br/>
            </w: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прощание, извинение, благодарность, обращение с просьбой)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8562C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Текст как единица речи (ознакомление).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8562C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145.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Текст как единица речи (ознакомление).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6039CC" w:rsidTr="005D467E">
        <w:trPr>
          <w:trHeight w:hRule="exact" w:val="7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Осознание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ситуации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общения: с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какой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целью, с кем и где происходит общение.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RPr="006039CC" w:rsidTr="00142243">
        <w:trPr>
          <w:trHeight w:hRule="exact" w:val="11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Осознание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ситуации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общения: с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какой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целью, с кем и где происходит общение.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EC4ACC" w:rsidRDefault="00EC4ACC" w:rsidP="00D76107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142243" w:rsidRDefault="00142243" w:rsidP="00142243">
            <w:pPr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</w:tbl>
    <w:p w:rsidR="004D0241" w:rsidRPr="00142243" w:rsidRDefault="004D0241" w:rsidP="004D0241">
      <w:pPr>
        <w:rPr>
          <w:lang w:val="ru-RU"/>
        </w:rPr>
        <w:sectPr w:rsidR="004D0241" w:rsidRPr="00142243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0241" w:rsidRPr="00142243" w:rsidRDefault="004D0241" w:rsidP="004D024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4122" w:type="dxa"/>
        <w:tblInd w:w="6" w:type="dxa"/>
        <w:tblLayout w:type="fixed"/>
        <w:tblLook w:val="04A0"/>
      </w:tblPr>
      <w:tblGrid>
        <w:gridCol w:w="576"/>
        <w:gridCol w:w="5093"/>
        <w:gridCol w:w="993"/>
        <w:gridCol w:w="992"/>
        <w:gridCol w:w="992"/>
        <w:gridCol w:w="716"/>
        <w:gridCol w:w="1190"/>
        <w:gridCol w:w="1190"/>
        <w:gridCol w:w="1190"/>
        <w:gridCol w:w="1190"/>
      </w:tblGrid>
      <w:tr w:rsidR="00142243" w:rsidTr="00142243">
        <w:trPr>
          <w:gridAfter w:val="3"/>
          <w:wAfter w:w="3570" w:type="dxa"/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Текст как единица речи (ознакомление).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142243">
        <w:trPr>
          <w:gridAfter w:val="3"/>
          <w:wAfter w:w="3570" w:type="dxa"/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Текст как единица речи (ознакомление).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04.05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142243">
        <w:trPr>
          <w:gridAfter w:val="3"/>
          <w:wAfter w:w="3570" w:type="dxa"/>
          <w:trHeight w:hRule="exact" w:val="7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Осознание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ситуации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общения: с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какой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целью, с кем и где происходит общение.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142243">
        <w:trPr>
          <w:gridAfter w:val="3"/>
          <w:wAfter w:w="3570" w:type="dxa"/>
          <w:trHeight w:hRule="exact" w:val="7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151.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Осознание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ситуации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общения: с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какой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целью, с кем и где происходит общение.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6039CC" w:rsidTr="00142243">
        <w:trPr>
          <w:gridAfter w:val="3"/>
          <w:wAfter w:w="3570" w:type="dxa"/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Tr="00142243">
        <w:trPr>
          <w:gridAfter w:val="3"/>
          <w:wAfter w:w="3570" w:type="dxa"/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153.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142243">
        <w:trPr>
          <w:gridAfter w:val="3"/>
          <w:wAfter w:w="3570" w:type="dxa"/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Текст как единица речи (ознакомление).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11.05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142243">
        <w:trPr>
          <w:gridAfter w:val="3"/>
          <w:wAfter w:w="3570" w:type="dxa"/>
          <w:trHeight w:hRule="exact" w:val="4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Текст как единица речи (ознакомление).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142243">
        <w:trPr>
          <w:gridAfter w:val="3"/>
          <w:wAfter w:w="3570" w:type="dxa"/>
          <w:trHeight w:hRule="exact" w:val="7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Осознание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ситуации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общения: с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какой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целью, с кем и где происходит общение.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6039CC" w:rsidTr="00142243">
        <w:trPr>
          <w:gridAfter w:val="3"/>
          <w:wAfter w:w="3570" w:type="dxa"/>
          <w:trHeight w:hRule="exact" w:val="67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Осознание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ситуации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общения: с </w:t>
            </w:r>
            <w:proofErr w:type="gramStart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какой</w:t>
            </w:r>
            <w:proofErr w:type="gramEnd"/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целью, с кем и где происходит общение.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Tr="00142243">
        <w:trPr>
          <w:gridAfter w:val="3"/>
          <w:wAfter w:w="3570" w:type="dxa"/>
          <w:trHeight w:hRule="exact" w:val="7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5D467E" w:rsidRDefault="00142243" w:rsidP="00142243">
            <w:pPr>
              <w:rPr>
                <w:sz w:val="24"/>
                <w:szCs w:val="24"/>
                <w:lang w:val="ru-RU"/>
              </w:rPr>
            </w:pP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устного общения (чтение диалогов по ролям, просмотр видеоматериалов, </w:t>
            </w:r>
            <w:r w:rsidRPr="005D467E">
              <w:rPr>
                <w:sz w:val="24"/>
                <w:szCs w:val="24"/>
                <w:lang w:val="ru-RU"/>
              </w:rPr>
              <w:br/>
            </w: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прослушивание аудиозаписи).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142243">
        <w:trPr>
          <w:gridAfter w:val="3"/>
          <w:wAfter w:w="3570" w:type="dxa"/>
          <w:trHeight w:hRule="exact" w:val="9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5D467E" w:rsidRDefault="00142243" w:rsidP="00142243">
            <w:pPr>
              <w:rPr>
                <w:sz w:val="24"/>
                <w:szCs w:val="24"/>
                <w:lang w:val="ru-RU"/>
              </w:rPr>
            </w:pP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Ситуации устного общения (чтение диалогов по ролям, просмотр видеоматериалов, </w:t>
            </w:r>
            <w:r w:rsidRPr="005D467E">
              <w:rPr>
                <w:sz w:val="24"/>
                <w:szCs w:val="24"/>
                <w:lang w:val="ru-RU"/>
              </w:rPr>
              <w:br/>
            </w:r>
            <w:r w:rsidRPr="005D467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прослушивание аудиозаписи).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142243">
        <w:trPr>
          <w:gridAfter w:val="3"/>
          <w:wAfter w:w="3570" w:type="dxa"/>
          <w:trHeight w:hRule="exact" w:val="7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160.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Tr="00142243">
        <w:trPr>
          <w:gridAfter w:val="3"/>
          <w:wAfter w:w="3570" w:type="dxa"/>
          <w:trHeight w:hRule="exact" w:val="6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Слова с непроверяемыми гласными и </w:t>
            </w:r>
            <w:r w:rsidRPr="008562CF">
              <w:rPr>
                <w:sz w:val="24"/>
                <w:szCs w:val="24"/>
                <w:lang w:val="ru-RU"/>
              </w:rPr>
              <w:br/>
            </w: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согласными (перечень слов в орфографическом словаре учебника)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6039CC" w:rsidTr="00142243">
        <w:trPr>
          <w:gridAfter w:val="3"/>
          <w:wAfter w:w="3570" w:type="dxa"/>
          <w:trHeight w:hRule="exact" w:val="7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  <w:lang w:val="ru-RU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Tr="00142243">
        <w:trPr>
          <w:gridAfter w:val="3"/>
          <w:wAfter w:w="3570" w:type="dxa"/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Усвоение алгоритма списывания текста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/>
        </w:tc>
      </w:tr>
      <w:tr w:rsidR="00142243" w:rsidTr="00142243">
        <w:trPr>
          <w:gridAfter w:val="3"/>
          <w:wAfter w:w="3570" w:type="dxa"/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8562CF" w:rsidRDefault="00142243" w:rsidP="00142243">
            <w:pPr>
              <w:rPr>
                <w:sz w:val="24"/>
                <w:szCs w:val="24"/>
              </w:rPr>
            </w:pPr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Усвоение алгоритма списывания текста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142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</w:tr>
      <w:tr w:rsidR="00142243" w:rsidRPr="006039CC" w:rsidTr="00142243">
        <w:trPr>
          <w:gridAfter w:val="3"/>
          <w:wAfter w:w="3570" w:type="dxa"/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r w:rsidRPr="008562C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Усвоение алгоритма списывания текста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950028" w:rsidP="00D76107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66067C" w:rsidRDefault="0066067C" w:rsidP="00D76107">
            <w:pPr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142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4D0241">
              <w:rPr>
                <w:lang w:val="ru-RU"/>
              </w:rPr>
              <w:br/>
            </w:r>
            <w:r w:rsidRPr="004D02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</w:tr>
      <w:tr w:rsidR="00142243" w:rsidTr="00142243">
        <w:trPr>
          <w:trHeight w:hRule="exact" w:val="808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4D0241" w:rsidRDefault="00142243" w:rsidP="00D7610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D02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Pr="00950028" w:rsidRDefault="00142243" w:rsidP="00D7610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2243" w:rsidRDefault="00142243" w:rsidP="00D76107"/>
        </w:tc>
        <w:tc>
          <w:tcPr>
            <w:tcW w:w="1190" w:type="dxa"/>
          </w:tcPr>
          <w:p w:rsidR="00142243" w:rsidRDefault="00142243"/>
        </w:tc>
        <w:tc>
          <w:tcPr>
            <w:tcW w:w="1190" w:type="dxa"/>
          </w:tcPr>
          <w:p w:rsidR="00142243" w:rsidRDefault="00142243"/>
        </w:tc>
        <w:tc>
          <w:tcPr>
            <w:tcW w:w="1190" w:type="dxa"/>
          </w:tcPr>
          <w:p w:rsidR="00142243" w:rsidRDefault="00142243" w:rsidP="00142243"/>
        </w:tc>
      </w:tr>
    </w:tbl>
    <w:p w:rsidR="004D0241" w:rsidRDefault="004D0241" w:rsidP="004D0241">
      <w:pPr>
        <w:autoSpaceDE w:val="0"/>
        <w:autoSpaceDN w:val="0"/>
        <w:spacing w:after="0" w:line="14" w:lineRule="exact"/>
      </w:pPr>
    </w:p>
    <w:p w:rsidR="004D0241" w:rsidRDefault="004D0241" w:rsidP="004D0241">
      <w:pPr>
        <w:sectPr w:rsidR="004D024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0241" w:rsidRDefault="004D0241" w:rsidP="004D0241">
      <w:pPr>
        <w:autoSpaceDE w:val="0"/>
        <w:autoSpaceDN w:val="0"/>
        <w:spacing w:after="78" w:line="220" w:lineRule="exact"/>
      </w:pPr>
    </w:p>
    <w:p w:rsidR="004D0241" w:rsidRPr="004D0241" w:rsidRDefault="004D0241" w:rsidP="004D0241">
      <w:pPr>
        <w:autoSpaceDE w:val="0"/>
        <w:autoSpaceDN w:val="0"/>
        <w:spacing w:after="0" w:line="230" w:lineRule="auto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4D0241" w:rsidRPr="004D0241" w:rsidRDefault="004D0241" w:rsidP="004D0241">
      <w:pPr>
        <w:autoSpaceDE w:val="0"/>
        <w:autoSpaceDN w:val="0"/>
        <w:spacing w:before="346" w:after="0" w:line="230" w:lineRule="auto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4D0241" w:rsidRPr="004D0241" w:rsidRDefault="004D0241" w:rsidP="004D0241">
      <w:pPr>
        <w:autoSpaceDE w:val="0"/>
        <w:autoSpaceDN w:val="0"/>
        <w:spacing w:before="166" w:after="0"/>
        <w:rPr>
          <w:lang w:val="ru-RU"/>
        </w:rPr>
      </w:pP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 xml:space="preserve">Иванов С.В., Евдокимова А.О., Кузнецова М.И.; под редакцией Иванова С.В., Русский язык. Учебник. 1 класс.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4D0241" w:rsidRPr="004D0241" w:rsidRDefault="004D0241" w:rsidP="004D0241">
      <w:pPr>
        <w:autoSpaceDE w:val="0"/>
        <w:autoSpaceDN w:val="0"/>
        <w:spacing w:before="262" w:after="0" w:line="230" w:lineRule="auto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D0241" w:rsidRPr="004D0241" w:rsidRDefault="004D0241" w:rsidP="004D0241">
      <w:pPr>
        <w:autoSpaceDE w:val="0"/>
        <w:autoSpaceDN w:val="0"/>
        <w:spacing w:before="264" w:after="0" w:line="230" w:lineRule="auto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D0241" w:rsidRPr="004D0241" w:rsidRDefault="004D0241" w:rsidP="004D0241">
      <w:pPr>
        <w:rPr>
          <w:lang w:val="ru-RU"/>
        </w:rPr>
        <w:sectPr w:rsidR="004D0241" w:rsidRPr="004D024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0241" w:rsidRPr="004D0241" w:rsidRDefault="004D0241" w:rsidP="004D0241">
      <w:pPr>
        <w:autoSpaceDE w:val="0"/>
        <w:autoSpaceDN w:val="0"/>
        <w:spacing w:after="78" w:line="220" w:lineRule="exact"/>
        <w:rPr>
          <w:lang w:val="ru-RU"/>
        </w:rPr>
      </w:pPr>
    </w:p>
    <w:p w:rsidR="004D0241" w:rsidRPr="004D0241" w:rsidRDefault="004D0241" w:rsidP="004D0241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4D0241">
        <w:rPr>
          <w:lang w:val="ru-RU"/>
        </w:rPr>
        <w:br/>
      </w:r>
      <w:r w:rsidRPr="004D024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4D0241" w:rsidRPr="004D0241" w:rsidRDefault="004D0241" w:rsidP="004D0241">
      <w:pPr>
        <w:rPr>
          <w:lang w:val="ru-RU"/>
        </w:rPr>
        <w:sectPr w:rsidR="004D0241" w:rsidRPr="004D024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0241" w:rsidRPr="004D0241" w:rsidRDefault="004D0241" w:rsidP="004D0241">
      <w:pPr>
        <w:rPr>
          <w:lang w:val="ru-RU"/>
        </w:rPr>
      </w:pPr>
    </w:p>
    <w:p w:rsidR="00C26F56" w:rsidRPr="004D0241" w:rsidRDefault="00C26F56">
      <w:pPr>
        <w:rPr>
          <w:lang w:val="ru-RU"/>
        </w:rPr>
      </w:pPr>
      <w:bookmarkStart w:id="0" w:name="_GoBack"/>
      <w:bookmarkEnd w:id="0"/>
    </w:p>
    <w:sectPr w:rsidR="00C26F56" w:rsidRPr="004D0241" w:rsidSect="00D76107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characterSpacingControl w:val="doNotCompress"/>
  <w:compat>
    <w:useFELayout/>
  </w:compat>
  <w:rsids>
    <w:rsidRoot w:val="004D0241"/>
    <w:rsid w:val="00020C1F"/>
    <w:rsid w:val="000A4762"/>
    <w:rsid w:val="00142243"/>
    <w:rsid w:val="0016053F"/>
    <w:rsid w:val="001A7175"/>
    <w:rsid w:val="002C264B"/>
    <w:rsid w:val="00364E30"/>
    <w:rsid w:val="004D0241"/>
    <w:rsid w:val="0051124A"/>
    <w:rsid w:val="005933E2"/>
    <w:rsid w:val="005D467E"/>
    <w:rsid w:val="006039CC"/>
    <w:rsid w:val="0066067C"/>
    <w:rsid w:val="008562CF"/>
    <w:rsid w:val="00904466"/>
    <w:rsid w:val="00937B3F"/>
    <w:rsid w:val="00950028"/>
    <w:rsid w:val="00972945"/>
    <w:rsid w:val="00977470"/>
    <w:rsid w:val="009C1132"/>
    <w:rsid w:val="009F4336"/>
    <w:rsid w:val="00A82FC8"/>
    <w:rsid w:val="00B03F1D"/>
    <w:rsid w:val="00B15995"/>
    <w:rsid w:val="00B2262A"/>
    <w:rsid w:val="00B72CE6"/>
    <w:rsid w:val="00BB1010"/>
    <w:rsid w:val="00BB1CBC"/>
    <w:rsid w:val="00C26F56"/>
    <w:rsid w:val="00C54CB0"/>
    <w:rsid w:val="00D76107"/>
    <w:rsid w:val="00E02682"/>
    <w:rsid w:val="00E60FA8"/>
    <w:rsid w:val="00EC4ACC"/>
    <w:rsid w:val="00F83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D0241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4D02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4D02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4D02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D02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D024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D024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D024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D024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D024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4D02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4D02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4D024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4D024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4D0241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4D0241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4D024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4D0241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4D02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4D0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4D0241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4D0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4D0241"/>
    <w:rPr>
      <w:lang w:val="en-US" w:eastAsia="en-US"/>
    </w:rPr>
  </w:style>
  <w:style w:type="paragraph" w:styleId="a9">
    <w:name w:val="No Spacing"/>
    <w:uiPriority w:val="1"/>
    <w:qFormat/>
    <w:rsid w:val="004D0241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4D02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4D02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4D02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4D02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4D0241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4D0241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4D0241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4D0241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4D0241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4D024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4D0241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4D0241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4D0241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4D0241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4D0241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4D0241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4D0241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4D0241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4D0241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4D0241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4D0241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4D0241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4D0241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4D024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4D0241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4D0241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4D0241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4D024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4D0241"/>
    <w:rPr>
      <w:b/>
      <w:bCs/>
    </w:rPr>
  </w:style>
  <w:style w:type="character" w:styleId="af7">
    <w:name w:val="Emphasis"/>
    <w:basedOn w:val="a2"/>
    <w:uiPriority w:val="20"/>
    <w:qFormat/>
    <w:rsid w:val="004D0241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4D02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4D0241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4D0241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4D0241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4D0241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4D0241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4D0241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4D0241"/>
    <w:pPr>
      <w:outlineLvl w:val="9"/>
    </w:pPr>
  </w:style>
  <w:style w:type="table" w:styleId="aff0">
    <w:name w:val="Table Grid"/>
    <w:basedOn w:val="a3"/>
    <w:uiPriority w:val="59"/>
    <w:rsid w:val="004D0241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4D0241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4D0241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4D0241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4D0241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4D0241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4D0241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4D0241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D0241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4D02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4D02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4D02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D02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D024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D024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D024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D024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D024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4D02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4D02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4D024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4D024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4D0241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4D0241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4D024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4D0241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4D02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4D0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4D0241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4D0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4D0241"/>
    <w:rPr>
      <w:lang w:val="en-US" w:eastAsia="en-US"/>
    </w:rPr>
  </w:style>
  <w:style w:type="paragraph" w:styleId="a9">
    <w:name w:val="No Spacing"/>
    <w:uiPriority w:val="1"/>
    <w:qFormat/>
    <w:rsid w:val="004D0241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4D02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4D02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4D02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4D02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4D0241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4D0241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4D0241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4D0241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4D0241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4D024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4D0241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4D0241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4D0241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4D0241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4D0241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4D0241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4D0241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4D0241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4D0241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4D0241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4D0241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4D0241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4D0241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4D024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4D0241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4D0241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4D0241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4D024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4D0241"/>
    <w:rPr>
      <w:b/>
      <w:bCs/>
    </w:rPr>
  </w:style>
  <w:style w:type="character" w:styleId="af7">
    <w:name w:val="Emphasis"/>
    <w:basedOn w:val="a2"/>
    <w:uiPriority w:val="20"/>
    <w:qFormat/>
    <w:rsid w:val="004D0241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4D02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4D0241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4D0241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4D0241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4D0241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4D0241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4D0241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4D0241"/>
    <w:pPr>
      <w:outlineLvl w:val="9"/>
    </w:pPr>
  </w:style>
  <w:style w:type="table" w:styleId="aff0">
    <w:name w:val="Table Grid"/>
    <w:basedOn w:val="a3"/>
    <w:uiPriority w:val="59"/>
    <w:rsid w:val="004D0241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4D0241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4D0241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4D0241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4D0241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4D0241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4D0241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4D0241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4D024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4D0241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4D0241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4D0241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32</Pages>
  <Words>10662</Words>
  <Characters>60776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Валентина Васильевна</cp:lastModifiedBy>
  <cp:revision>8</cp:revision>
  <dcterms:created xsi:type="dcterms:W3CDTF">2022-08-29T18:42:00Z</dcterms:created>
  <dcterms:modified xsi:type="dcterms:W3CDTF">2022-09-20T14:49:00Z</dcterms:modified>
</cp:coreProperties>
</file>